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50BE" w:rsidRPr="00C81A11" w:rsidRDefault="00C81A11">
      <w:pPr>
        <w:autoSpaceDE w:val="0"/>
        <w:autoSpaceDN w:val="0"/>
        <w:spacing w:after="0" w:line="230" w:lineRule="auto"/>
        <w:rPr>
          <w:lang w:val="ru-RU"/>
        </w:rPr>
      </w:pPr>
      <w:r w:rsidRPr="00C81A11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BA50BE" w:rsidRPr="00C81A11" w:rsidRDefault="00C81A11">
      <w:pPr>
        <w:autoSpaceDE w:val="0"/>
        <w:autoSpaceDN w:val="0"/>
        <w:spacing w:before="346" w:after="0" w:line="281" w:lineRule="auto"/>
        <w:ind w:firstLine="180"/>
        <w:rPr>
          <w:lang w:val="ru-RU"/>
        </w:rPr>
      </w:pP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начального общего образования по физической культуре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а также на основе характеристики планируемых результатов духовно-</w:t>
      </w:r>
      <w:r w:rsidRPr="00C81A11">
        <w:rPr>
          <w:lang w:val="ru-RU"/>
        </w:rPr>
        <w:br/>
      </w: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нравственного развития, воспитания и социализации обучающихся, представленной в Примерной программе воспитания (одобрена решением ФУМО от 02.06.2020 г.).</w:t>
      </w:r>
    </w:p>
    <w:p w:rsidR="00BA50BE" w:rsidRPr="00C81A11" w:rsidRDefault="00C81A11">
      <w:pPr>
        <w:autoSpaceDE w:val="0"/>
        <w:autoSpaceDN w:val="0"/>
        <w:spacing w:before="70" w:after="0" w:line="283" w:lineRule="auto"/>
        <w:ind w:firstLine="180"/>
        <w:rPr>
          <w:lang w:val="ru-RU"/>
        </w:rPr>
      </w:pP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При создании программы учитывались потребности современного российского общества в воспитании здорового поколения, государственная политика с национальными целями увеличения продолжительности жизни граждан России и научная теория физической культуры, представляющая закономерности двигательной деятельности человека. Здоровье закладывается в детстве, и </w:t>
      </w:r>
      <w:r w:rsidRPr="00C81A11">
        <w:rPr>
          <w:lang w:val="ru-RU"/>
        </w:rPr>
        <w:br/>
      </w: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качественное образование в части физического воспитания, физической культуры детей дошкольного и начального возраста определяет образ жизни на многие годы.</w:t>
      </w:r>
    </w:p>
    <w:p w:rsidR="00BA50BE" w:rsidRPr="00C81A11" w:rsidRDefault="00C81A11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C81A11">
        <w:rPr>
          <w:lang w:val="ru-RU"/>
        </w:rPr>
        <w:tab/>
      </w: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Основными составляющими в классификации физических упражнений по признаку исторически сложившихся систем физического воспитания являются гимнастика, игры, туризм, спорт.</w:t>
      </w:r>
    </w:p>
    <w:p w:rsidR="00BA50BE" w:rsidRPr="00C81A11" w:rsidRDefault="00C81A11">
      <w:pPr>
        <w:autoSpaceDE w:val="0"/>
        <w:autoSpaceDN w:val="0"/>
        <w:spacing w:before="70" w:after="0" w:line="288" w:lineRule="auto"/>
        <w:ind w:firstLine="180"/>
        <w:rPr>
          <w:lang w:val="ru-RU"/>
        </w:rPr>
      </w:pP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По данной классификации физические упражнения делятся на четыре группы: 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движений; игровые упражнения, состоящие из естественных видов действий (бега, бросков и т.п.),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действия; туристические физические упражнения, включающие ходьбу, бег, прыжки, преодоление препятствий, ходьбу на лыжах, езду на велосипеде, греблю в естественных природных условиях, эффективность которых оценивается комплексным воздействием на организм и результативностью преодоления расстояния и препятствий на местности; спортивные упражнения объединяют ту группу действий, исполнение которых искусственно стандартизировано в соответствии с Единой всесоюзной </w:t>
      </w:r>
      <w:r w:rsidRPr="00C81A11">
        <w:rPr>
          <w:lang w:val="ru-RU"/>
        </w:rPr>
        <w:br/>
      </w: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спортивной классификацией и является предметом специализации для достижения максимальных спортивных результатов.</w:t>
      </w:r>
    </w:p>
    <w:p w:rsidR="00BA50BE" w:rsidRPr="00C81A11" w:rsidRDefault="00C81A11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Основные предметные результаты по учебному предмету «Физическая культура» в соответствии с Федеральным государственным образовательным стандартом начального общего образования (далее— ФГОС НОО) должны обеспечивать умение использовать основные гимнастические упражнения для формирования и укрепления здоровья, физического развития, физического совершенствования, повышения физической и умственной работоспособности.</w:t>
      </w:r>
    </w:p>
    <w:p w:rsidR="00BA50BE" w:rsidRPr="00C81A11" w:rsidRDefault="00C81A11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В программе отведено особое место упражнениям основной гимнастики и играм с использованием гимнастических упражнений. Овладение жизненно важными навыками гимнастики позволяет решить задачу овладения жизненно важными навыками плавания. Программа включает упражнения для развития гибкости и координации, эффективность развития которых приходится на возрастной период начальной школы. Целенаправленные физические упражнения позволяют избирательно и значительно их развить.</w:t>
      </w:r>
    </w:p>
    <w:p w:rsidR="00BA50BE" w:rsidRPr="00C81A11" w:rsidRDefault="00C81A11">
      <w:pPr>
        <w:autoSpaceDE w:val="0"/>
        <w:autoSpaceDN w:val="0"/>
        <w:spacing w:before="70" w:after="0"/>
        <w:ind w:right="576" w:firstLine="180"/>
        <w:rPr>
          <w:lang w:val="ru-RU"/>
        </w:rPr>
      </w:pP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Программа обеспечивает «</w:t>
      </w:r>
      <w:proofErr w:type="spellStart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 общих представлений о физической культуре и спорте, физической активности, физических качествах, жизненно важных прикладных умениях и навыках, основных физических упражнениях (гимнастических, игровых, туристических и спортивных)».</w:t>
      </w:r>
    </w:p>
    <w:p w:rsidR="00BA50BE" w:rsidRPr="00C81A11" w:rsidRDefault="00C81A11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C81A11">
        <w:rPr>
          <w:lang w:val="ru-RU"/>
        </w:rPr>
        <w:tab/>
      </w: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Освоение программы обеспечивает выполнение обучающимися нормативов Всероссийского физкультурно-спортивного комплекса ГТО и другие предметные результаты ФГОС НОО, а также</w:t>
      </w:r>
    </w:p>
    <w:p w:rsidR="00BA50BE" w:rsidRPr="00C81A11" w:rsidRDefault="00BA50BE">
      <w:pPr>
        <w:rPr>
          <w:lang w:val="ru-RU"/>
        </w:rPr>
        <w:sectPr w:rsidR="00BA50BE" w:rsidRPr="00C81A11">
          <w:pgSz w:w="11900" w:h="16840"/>
          <w:pgMar w:top="298" w:right="634" w:bottom="290" w:left="666" w:header="720" w:footer="720" w:gutter="0"/>
          <w:cols w:space="720" w:equalWidth="0">
            <w:col w:w="10600" w:space="0"/>
          </w:cols>
          <w:docGrid w:linePitch="360"/>
        </w:sectPr>
      </w:pPr>
    </w:p>
    <w:p w:rsidR="00BA50BE" w:rsidRPr="00C81A11" w:rsidRDefault="00BA50BE">
      <w:pPr>
        <w:autoSpaceDE w:val="0"/>
        <w:autoSpaceDN w:val="0"/>
        <w:spacing w:after="96" w:line="220" w:lineRule="exact"/>
        <w:rPr>
          <w:lang w:val="ru-RU"/>
        </w:rPr>
      </w:pPr>
    </w:p>
    <w:p w:rsidR="00BA50BE" w:rsidRPr="00C81A11" w:rsidRDefault="00C81A11">
      <w:pPr>
        <w:autoSpaceDE w:val="0"/>
        <w:autoSpaceDN w:val="0"/>
        <w:spacing w:after="0" w:line="271" w:lineRule="auto"/>
        <w:ind w:right="432"/>
        <w:rPr>
          <w:lang w:val="ru-RU"/>
        </w:rPr>
      </w:pP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позволяет решить воспитательные задачи, изложенные в примерной программе воспитания, одобренной решением федерального учебно-методического объединения по общему образованию (протокол от 2 июня 2020 года № 2/20).</w:t>
      </w:r>
    </w:p>
    <w:p w:rsidR="00BA50BE" w:rsidRPr="00C81A11" w:rsidRDefault="00C81A11">
      <w:pPr>
        <w:autoSpaceDE w:val="0"/>
        <w:autoSpaceDN w:val="0"/>
        <w:spacing w:before="70" w:after="0" w:line="288" w:lineRule="auto"/>
        <w:ind w:firstLine="180"/>
        <w:rPr>
          <w:lang w:val="ru-RU"/>
        </w:rPr>
      </w:pP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Согласно своему назначению примерная рабочая программа является ориентиром для составления рабочих программ образовательных учреждений: она даёт представление о целях, общей стратегии обучения, воспитания и развития обучающихся в рамках учебного предмета «Физическая культура»; устанавливает обязательное предметное содержание, предусматривает распределение его по классам и структурирование по разделам и темам курса, определяет количественные и качественные характеристики содержания; даёт примерное распределение учебных часов по тематическим разделам и рекомендуемую последовательность их изучения с учётом </w:t>
      </w:r>
      <w:proofErr w:type="spellStart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межпредметных</w:t>
      </w:r>
      <w:proofErr w:type="spellEnd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proofErr w:type="spellStart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внутрипредметных</w:t>
      </w:r>
      <w:proofErr w:type="spellEnd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 связей, логики учебного процесса, возрастных особенностей обучающихся; определяет возможности предмета для реализации требований к результатам освоения основной образовательной программы начального общего образования, а также требований к результатам обучения физической культуре на уровне целей изучения предмета и основных видов учебно-познавательной деятельности / учебных действий ученика по освоению учебного содержания.</w:t>
      </w:r>
    </w:p>
    <w:p w:rsidR="00BA50BE" w:rsidRPr="00C81A11" w:rsidRDefault="00C81A11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В программе нашли своё отражение: Поручение Президента Российской Федерации об обеспечении внесения в примерные основные образовательные программы дошкольного, начального общего, основного общего и среднего общего образования изменений, предусматривающих обязательное выполнение воспитанниками и учащимися упражнений основной гимнастики в целях их физического развития (с учётом ограничений, обусловленных состоянием здоровья); условия Концепции модернизации преподавания учебного предмета «Физическая культура» в образовательных </w:t>
      </w:r>
      <w:r w:rsidRPr="00C81A11">
        <w:rPr>
          <w:lang w:val="ru-RU"/>
        </w:rPr>
        <w:br/>
      </w: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организациях Российской Федерации, реализующих основные общеобразовательные программы, научные и методологические подходы к изучению физической культуры в начальной школе.</w:t>
      </w:r>
    </w:p>
    <w:p w:rsidR="00BA50BE" w:rsidRPr="00C81A11" w:rsidRDefault="00C81A11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C81A11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КУРСА «ФИЗИЧЕСКАЯ КУЛЬТУРА»</w:t>
      </w:r>
    </w:p>
    <w:p w:rsidR="00BA50BE" w:rsidRPr="00C81A11" w:rsidRDefault="00C81A11">
      <w:pPr>
        <w:autoSpaceDE w:val="0"/>
        <w:autoSpaceDN w:val="0"/>
        <w:spacing w:before="190" w:after="0" w:line="286" w:lineRule="auto"/>
        <w:ind w:firstLine="180"/>
        <w:rPr>
          <w:lang w:val="ru-RU"/>
        </w:rPr>
      </w:pP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Предметом обучения физической культуре в начальной школе является двигательная деятельность человека с общеразвивающей направленностью с использованием основных направлений физической культуры в классификации физических упражнений по признаку исторически сложившихся систем: гимнастика, игры, туризм, спорт — и упражнений по преимущественной целевой направленности их использования с учётом сенситивных периодов развития учащихся начальной школы. В процессе овладения этой деятельностью формируется костно-мышечная система, укрепляется здоровье, совершенствуются физические качества, осваиваются необходимые двигательные действия, активно развиваются мышление, творчество и самостоятельность.</w:t>
      </w:r>
    </w:p>
    <w:p w:rsidR="00BA50BE" w:rsidRPr="00C81A11" w:rsidRDefault="00C81A11">
      <w:pPr>
        <w:autoSpaceDE w:val="0"/>
        <w:autoSpaceDN w:val="0"/>
        <w:spacing w:before="72" w:after="0" w:line="283" w:lineRule="auto"/>
        <w:ind w:firstLine="180"/>
        <w:rPr>
          <w:lang w:val="ru-RU"/>
        </w:rPr>
      </w:pP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Учебный предмет «Физическая культура» обладает широкими возможностями в использовании форм, средств и методов обучения. Существенным компонентом содержания учебного </w:t>
      </w:r>
      <w:proofErr w:type="spellStart"/>
      <w:proofErr w:type="gramStart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предмета«</w:t>
      </w:r>
      <w:proofErr w:type="gramEnd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Физическая</w:t>
      </w:r>
      <w:proofErr w:type="spellEnd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 культура» является физическое воспитание граждан России. Учебный </w:t>
      </w:r>
      <w:proofErr w:type="spellStart"/>
      <w:proofErr w:type="gramStart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предмет«</w:t>
      </w:r>
      <w:proofErr w:type="gramEnd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Физическая</w:t>
      </w:r>
      <w:proofErr w:type="spellEnd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 культура» обогащает обучающихся системой знаний о сущности и общественном значении физической культуры и её влиянии на всестороннее развитие личности. Такие знания обеспечивают развитие гармоничной личности, мотивацию и способность обучающихся к различным видам деятельности, повышают их общую культуру.</w:t>
      </w:r>
    </w:p>
    <w:p w:rsidR="00BA50BE" w:rsidRPr="00C81A11" w:rsidRDefault="00C81A11">
      <w:pPr>
        <w:autoSpaceDE w:val="0"/>
        <w:autoSpaceDN w:val="0"/>
        <w:spacing w:before="70" w:after="0" w:line="281" w:lineRule="auto"/>
        <w:ind w:right="576" w:firstLine="180"/>
        <w:rPr>
          <w:lang w:val="ru-RU"/>
        </w:rPr>
      </w:pP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Программа основана на системе научных знаний о человеке, сущности физической культуры, общих закономерностях её функционирования и использования с целью всестороннего развития людей и направлена на формирование основ знаний в области физической культуры, культуры движений, воспитание устойчивых навыков выполнения основных двигательных действий, укрепление здоровья.</w:t>
      </w:r>
    </w:p>
    <w:p w:rsidR="00BA50BE" w:rsidRPr="00C81A11" w:rsidRDefault="00C81A11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C81A11">
        <w:rPr>
          <w:lang w:val="ru-RU"/>
        </w:rPr>
        <w:tab/>
      </w: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В программе учтены приоритеты в обучении на уровне начального образования, изложенные в Концепции модернизации преподавания учебного предмета «Физическая культура» в</w:t>
      </w:r>
    </w:p>
    <w:p w:rsidR="00BA50BE" w:rsidRPr="00C81A11" w:rsidRDefault="00BA50BE">
      <w:pPr>
        <w:rPr>
          <w:lang w:val="ru-RU"/>
        </w:rPr>
        <w:sectPr w:rsidR="00BA50BE" w:rsidRPr="00C81A11">
          <w:pgSz w:w="11900" w:h="16840"/>
          <w:pgMar w:top="316" w:right="666" w:bottom="288" w:left="666" w:header="720" w:footer="720" w:gutter="0"/>
          <w:cols w:space="720" w:equalWidth="0">
            <w:col w:w="10568" w:space="0"/>
          </w:cols>
          <w:docGrid w:linePitch="360"/>
        </w:sectPr>
      </w:pPr>
    </w:p>
    <w:p w:rsidR="00BA50BE" w:rsidRPr="00C81A11" w:rsidRDefault="00BA50BE">
      <w:pPr>
        <w:autoSpaceDE w:val="0"/>
        <w:autoSpaceDN w:val="0"/>
        <w:spacing w:after="96" w:line="220" w:lineRule="exact"/>
        <w:rPr>
          <w:lang w:val="ru-RU"/>
        </w:rPr>
      </w:pPr>
    </w:p>
    <w:p w:rsidR="00BA50BE" w:rsidRPr="00C81A11" w:rsidRDefault="00C81A11">
      <w:pPr>
        <w:autoSpaceDE w:val="0"/>
        <w:autoSpaceDN w:val="0"/>
        <w:spacing w:after="0" w:line="281" w:lineRule="auto"/>
        <w:ind w:right="432"/>
        <w:rPr>
          <w:lang w:val="ru-RU"/>
        </w:rPr>
      </w:pP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образовательных организациях Российской Федерации, которые нашли отражение в содержании программы в части получения знаний и умений выполнения базовых упражнений гимнастики для правильного формирования опорно-двигательного аппарата, развития гибкости, координации, моторики; получения эмоционального удовлетворения от выполнения физических упражнений в игровой деятельности.</w:t>
      </w:r>
    </w:p>
    <w:p w:rsidR="00BA50BE" w:rsidRPr="00C81A11" w:rsidRDefault="00C81A11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C81A11">
        <w:rPr>
          <w:lang w:val="ru-RU"/>
        </w:rPr>
        <w:tab/>
      </w: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Программа обеспечивает создание условий для высокого качества преподавания учебного </w:t>
      </w:r>
      <w:proofErr w:type="spellStart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предмета«Физическая</w:t>
      </w:r>
      <w:proofErr w:type="spellEnd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 культура» на уровне начального общего образования; выполнение требований, определённых статьёй 41 Федерального закона «Об образовании в Российской Федерации» «Охрана здоровья обучающихся», включая определение оптимальной учебной нагрузки, режима учебных занятий, создание условий для профилактики заболеваний и оздоровления обучающихся; </w:t>
      </w:r>
      <w:r w:rsidRPr="00C81A11">
        <w:rPr>
          <w:lang w:val="ru-RU"/>
        </w:rPr>
        <w:br/>
      </w: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способствует решению задач, определённых в Стратегии развития физической культуры и спорта в Российской Федерации на период до 2030 г. и Межотраслевой программе развития школьного спорта до 2024 г., и направлена на достижение национальных целей развития Российской Федерации, а именно: </w:t>
      </w:r>
      <w:r w:rsidRPr="00C81A11">
        <w:rPr>
          <w:lang w:val="ru-RU"/>
        </w:rPr>
        <w:br/>
      </w:r>
      <w:r w:rsidRPr="00C81A11">
        <w:rPr>
          <w:lang w:val="ru-RU"/>
        </w:rPr>
        <w:tab/>
      </w: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а) сохранение населения, здоровье и благополучие людей; </w:t>
      </w:r>
      <w:r w:rsidRPr="00C81A11">
        <w:rPr>
          <w:lang w:val="ru-RU"/>
        </w:rPr>
        <w:br/>
      </w:r>
      <w:r w:rsidRPr="00C81A11">
        <w:rPr>
          <w:lang w:val="ru-RU"/>
        </w:rPr>
        <w:tab/>
      </w: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б) создание возможностей для самореализации и развития талантов.</w:t>
      </w:r>
    </w:p>
    <w:p w:rsidR="00BA50BE" w:rsidRPr="00C81A11" w:rsidRDefault="00C81A11">
      <w:pPr>
        <w:tabs>
          <w:tab w:val="left" w:pos="180"/>
        </w:tabs>
        <w:autoSpaceDE w:val="0"/>
        <w:autoSpaceDN w:val="0"/>
        <w:spacing w:before="70" w:after="0" w:line="262" w:lineRule="auto"/>
        <w:ind w:right="1296"/>
        <w:rPr>
          <w:lang w:val="ru-RU"/>
        </w:rPr>
      </w:pPr>
      <w:r w:rsidRPr="00C81A11">
        <w:rPr>
          <w:lang w:val="ru-RU"/>
        </w:rPr>
        <w:tab/>
      </w: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Программа разработана в соответствии с требованиями Федерального государственного образовательного стандарта начального общего образования.</w:t>
      </w:r>
    </w:p>
    <w:p w:rsidR="00BA50BE" w:rsidRPr="00C81A11" w:rsidRDefault="00C81A11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В основе программы лежат представления об уникальности личности каждого учащегося начальной школы, индивидуальных возможностях каждого школьника и ученического сообщества в целом, профессиональных качествах учителей и управленческих команд системы образования, создающих условия для максимально полного обеспечения образовательных возможностей учащимся в рамках единого образовательного пространства Российской Федерации.</w:t>
      </w:r>
    </w:p>
    <w:p w:rsidR="00BA50BE" w:rsidRPr="00C81A11" w:rsidRDefault="00C81A11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Ценностные ориентиры содержания программы направлены на воспитание творческих, </w:t>
      </w:r>
      <w:r w:rsidRPr="00C81A11">
        <w:rPr>
          <w:lang w:val="ru-RU"/>
        </w:rPr>
        <w:br/>
      </w: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компетентных и успешных граждан России, способных к активной самореализации в личной, общественной и профессиональной деятельности. Обучение по программе позволяет формировать у обучающихся установку на формирование, сохранение и укрепление здоровья; освоить умения, навыки ведения здорового и безопасного образа жизни; выполнить нормы ГТО.</w:t>
      </w:r>
    </w:p>
    <w:p w:rsidR="00BA50BE" w:rsidRPr="00C81A11" w:rsidRDefault="00C81A11">
      <w:pPr>
        <w:autoSpaceDE w:val="0"/>
        <w:autoSpaceDN w:val="0"/>
        <w:spacing w:before="70" w:after="0" w:line="283" w:lineRule="auto"/>
        <w:ind w:right="144" w:firstLine="180"/>
        <w:rPr>
          <w:lang w:val="ru-RU"/>
        </w:rPr>
      </w:pP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Содержание программы направлено на эффективное развитие физических качеств и способностей обучающихся начальной школы; на воспитание личностных качеств, включающих в себя готовность и способность к саморазвитию, самооценке, рефлексии, анализу; формирует творческое </w:t>
      </w:r>
      <w:r w:rsidRPr="00C81A11">
        <w:rPr>
          <w:lang w:val="ru-RU"/>
        </w:rPr>
        <w:br/>
      </w: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нестандартное мышление, инициативность, целеустремлённость; воспитывает этические чувства доброжелательности и эмоционально-нравственной отзывчивости, понимания и сопереживания чувствам других людей; учит взаимодействовать с окружающими людьми и работать в команде; проявлять лидерские качества.</w:t>
      </w:r>
    </w:p>
    <w:p w:rsidR="00BA50BE" w:rsidRPr="00C81A11" w:rsidRDefault="00C81A11">
      <w:pPr>
        <w:autoSpaceDE w:val="0"/>
        <w:autoSpaceDN w:val="0"/>
        <w:spacing w:before="70" w:after="0"/>
        <w:ind w:firstLine="180"/>
        <w:rPr>
          <w:lang w:val="ru-RU"/>
        </w:rPr>
      </w:pP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Содержание программы строится на принципах личностно-ориентированной, личностно-</w:t>
      </w:r>
      <w:r w:rsidRPr="00C81A11">
        <w:rPr>
          <w:lang w:val="ru-RU"/>
        </w:rPr>
        <w:br/>
      </w: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развивающей педагогики, которая определяет повышение внимания к культуре физического развития, ориентации физкультурно-спортивной деятельности на решение задач развития культуры движения, физическое воспитание.</w:t>
      </w:r>
    </w:p>
    <w:p w:rsidR="00BA50BE" w:rsidRPr="00C81A11" w:rsidRDefault="00C81A11">
      <w:pPr>
        <w:autoSpaceDE w:val="0"/>
        <w:autoSpaceDN w:val="0"/>
        <w:spacing w:before="70" w:after="0" w:line="283" w:lineRule="auto"/>
        <w:ind w:firstLine="180"/>
        <w:rPr>
          <w:lang w:val="ru-RU"/>
        </w:rPr>
      </w:pP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Важное значение в освоении программы уделено играм и игровым заданиям как простейшей форме физкультурно-спортивной деятельности. В программе используются сюжетные и импровизационно-творческие подвижные игры, рефлексивно-метафорические игры, игры на основе интеграции интеллектуального и двигательного компонентов. Игры повышают интерес к занятиям физической культурой, а также содействуют духовно-нравственному воспитанию обучающихся. Для </w:t>
      </w:r>
      <w:r w:rsidRPr="00C81A11">
        <w:rPr>
          <w:lang w:val="ru-RU"/>
        </w:rPr>
        <w:br/>
      </w: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ознакомления с видами спорта в программе используются спортивные эстафеты, спортивные упражнения и спортивные игровые задания. Для ознакомления с туристическими спортивными</w:t>
      </w:r>
    </w:p>
    <w:p w:rsidR="00BA50BE" w:rsidRPr="00C81A11" w:rsidRDefault="00BA50BE">
      <w:pPr>
        <w:rPr>
          <w:lang w:val="ru-RU"/>
        </w:rPr>
        <w:sectPr w:rsidR="00BA50BE" w:rsidRPr="00C81A11">
          <w:pgSz w:w="11900" w:h="16840"/>
          <w:pgMar w:top="316" w:right="666" w:bottom="408" w:left="666" w:header="720" w:footer="720" w:gutter="0"/>
          <w:cols w:space="720" w:equalWidth="0">
            <w:col w:w="10568" w:space="0"/>
          </w:cols>
          <w:docGrid w:linePitch="360"/>
        </w:sectPr>
      </w:pPr>
    </w:p>
    <w:p w:rsidR="00BA50BE" w:rsidRPr="00C81A11" w:rsidRDefault="00BA50BE">
      <w:pPr>
        <w:autoSpaceDE w:val="0"/>
        <w:autoSpaceDN w:val="0"/>
        <w:spacing w:after="66" w:line="220" w:lineRule="exact"/>
        <w:rPr>
          <w:lang w:val="ru-RU"/>
        </w:rPr>
      </w:pPr>
    </w:p>
    <w:p w:rsidR="00BA50BE" w:rsidRPr="00C81A11" w:rsidRDefault="00C81A11">
      <w:pPr>
        <w:autoSpaceDE w:val="0"/>
        <w:autoSpaceDN w:val="0"/>
        <w:spacing w:after="0" w:line="262" w:lineRule="auto"/>
        <w:ind w:right="144"/>
        <w:rPr>
          <w:lang w:val="ru-RU"/>
        </w:rPr>
      </w:pP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упражнениями в программе используются туристические спортивные игры. Содержание программы обеспечивает достаточный объём практико-ориентированных знаний и умений.</w:t>
      </w:r>
    </w:p>
    <w:p w:rsidR="00BA50BE" w:rsidRPr="00C81A11" w:rsidRDefault="00C81A11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C81A11">
        <w:rPr>
          <w:lang w:val="ru-RU"/>
        </w:rPr>
        <w:tab/>
      </w: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В соответствии с ФГОС НОО содержание программы учебного предмета «Физическая </w:t>
      </w:r>
      <w:proofErr w:type="spellStart"/>
      <w:proofErr w:type="gramStart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культура»состоит</w:t>
      </w:r>
      <w:proofErr w:type="spellEnd"/>
      <w:proofErr w:type="gramEnd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 из следующих компонентов:</w:t>
      </w:r>
    </w:p>
    <w:p w:rsidR="00BA50BE" w:rsidRPr="00C81A11" w:rsidRDefault="00C81A11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proofErr w:type="gramStart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—  знания</w:t>
      </w:r>
      <w:proofErr w:type="gramEnd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 о физической культуре (информационный компонент деятельности);</w:t>
      </w:r>
    </w:p>
    <w:p w:rsidR="00BA50BE" w:rsidRPr="00C81A11" w:rsidRDefault="00C81A11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proofErr w:type="gramStart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—  способы</w:t>
      </w:r>
      <w:proofErr w:type="gramEnd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 физкультурной деятельности (</w:t>
      </w:r>
      <w:proofErr w:type="spellStart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операциональный</w:t>
      </w:r>
      <w:proofErr w:type="spellEnd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 компонент деятельности);</w:t>
      </w:r>
    </w:p>
    <w:p w:rsidR="00BA50BE" w:rsidRPr="00C81A11" w:rsidRDefault="00C81A11">
      <w:pPr>
        <w:autoSpaceDE w:val="0"/>
        <w:autoSpaceDN w:val="0"/>
        <w:spacing w:before="238" w:after="0" w:line="271" w:lineRule="auto"/>
        <w:ind w:left="420" w:right="288"/>
        <w:rPr>
          <w:lang w:val="ru-RU"/>
        </w:rPr>
      </w:pPr>
      <w:proofErr w:type="gramStart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—  физическое</w:t>
      </w:r>
      <w:proofErr w:type="gramEnd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 совершенствование (мотивационно-процессуальный компонент деятельности), которое подразделяется на физкультурно-оздоровительную и спортивно-оздоровительную деятельность.</w:t>
      </w:r>
    </w:p>
    <w:p w:rsidR="00BA50BE" w:rsidRPr="00C81A11" w:rsidRDefault="00C81A11">
      <w:pPr>
        <w:tabs>
          <w:tab w:val="left" w:pos="180"/>
        </w:tabs>
        <w:autoSpaceDE w:val="0"/>
        <w:autoSpaceDN w:val="0"/>
        <w:spacing w:before="180" w:after="0" w:line="286" w:lineRule="auto"/>
        <w:rPr>
          <w:lang w:val="ru-RU"/>
        </w:rPr>
      </w:pPr>
      <w:r w:rsidRPr="00C81A11">
        <w:rPr>
          <w:lang w:val="ru-RU"/>
        </w:rPr>
        <w:tab/>
      </w: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Концепция программы основана на следующих принципах: </w:t>
      </w:r>
      <w:r w:rsidRPr="00C81A11">
        <w:rPr>
          <w:lang w:val="ru-RU"/>
        </w:rPr>
        <w:br/>
      </w:r>
      <w:r w:rsidRPr="00C81A11">
        <w:rPr>
          <w:lang w:val="ru-RU"/>
        </w:rPr>
        <w:tab/>
      </w:r>
      <w:r w:rsidRPr="00C81A1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Принцип систематичности и последовательности. </w:t>
      </w: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Принцип систематичности и </w:t>
      </w:r>
      <w:r w:rsidRPr="00C81A11">
        <w:rPr>
          <w:lang w:val="ru-RU"/>
        </w:rPr>
        <w:br/>
      </w: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последовательности предполагает регулярность занятий и систему чередования нагрузок с отдыхом, а также определённую последовательность занятий и взаимосвязь между различными сторонами их содержания. Учебный материал программы должен быть разделён на логически завершённые части, теоретическая база знаний подкрепляется практическими навыками. Особое внимание в программе уделяется повторяемости. Повторяются не только отдельные физические упражнения, но и </w:t>
      </w:r>
      <w:r w:rsidRPr="00C81A11">
        <w:rPr>
          <w:lang w:val="ru-RU"/>
        </w:rPr>
        <w:br/>
      </w: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последовательность их в занятиях. Также повторяется в определённых чертах и последовательность самих занятий на протяжении недельных, месячных и других циклов. Принцип систематичности и последовательности повышает эффективность динамики развития основных физических качеств младших школьников с учётом их сенситивного периода развития: гибкости, координации, быстроты.</w:t>
      </w:r>
    </w:p>
    <w:p w:rsidR="00BA50BE" w:rsidRPr="00C81A11" w:rsidRDefault="00C81A11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C81A1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Принципы непрерывности и цикличности. </w:t>
      </w: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Эти принципы выражают основные закономерности построения занятий в физическом воспитании. Они обеспечивает преемственность между занятиями, частоту и суммарную протяжённость их во времени. Кроме того, принцип непрерывности тесно связан с принципом системного чередования нагрузок и отдыха. Принцип цикличности заключается в повторяющейся последовательности занятий, что обеспечивает повышение тренированности, улучшает физическую подготовленность обучающегося.</w:t>
      </w:r>
    </w:p>
    <w:p w:rsidR="00BA50BE" w:rsidRPr="00C81A11" w:rsidRDefault="00C81A11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C81A1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Принцип возрастной адекватности направлений физического воспитания. </w:t>
      </w: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Программа учитывает возрастные и индивидуальные особенности детей младшего школьного возраста, что способствует гармоничному формированию двигательных умений и навыков.</w:t>
      </w:r>
    </w:p>
    <w:p w:rsidR="00BA50BE" w:rsidRPr="00C81A11" w:rsidRDefault="00C81A11">
      <w:pPr>
        <w:autoSpaceDE w:val="0"/>
        <w:autoSpaceDN w:val="0"/>
        <w:spacing w:before="72" w:after="0" w:line="281" w:lineRule="auto"/>
        <w:ind w:firstLine="180"/>
        <w:rPr>
          <w:lang w:val="ru-RU"/>
        </w:rPr>
      </w:pPr>
      <w:r w:rsidRPr="00C81A1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Принцип наглядности. </w:t>
      </w: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Наглядность обучения и воспитания </w:t>
      </w:r>
      <w:proofErr w:type="gramStart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предполагает</w:t>
      </w:r>
      <w:proofErr w:type="gramEnd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 как широкое </w:t>
      </w:r>
      <w:r w:rsidRPr="00C81A11">
        <w:rPr>
          <w:lang w:val="ru-RU"/>
        </w:rPr>
        <w:br/>
      </w: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использование зрительных ощущений, восприятия образов, так и постоянную опору на свидетельства всех других органов чувств, благодаря которым достигается непосредственный эффект от содержания программы. В процессе физического воспитания наглядность играет особенно важную роль,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чувств.</w:t>
      </w:r>
    </w:p>
    <w:p w:rsidR="00BA50BE" w:rsidRPr="00C81A11" w:rsidRDefault="00C81A11">
      <w:pPr>
        <w:autoSpaceDE w:val="0"/>
        <w:autoSpaceDN w:val="0"/>
        <w:spacing w:before="70" w:after="0" w:line="283" w:lineRule="auto"/>
        <w:ind w:firstLine="180"/>
        <w:rPr>
          <w:lang w:val="ru-RU"/>
        </w:rPr>
      </w:pPr>
      <w:r w:rsidRPr="00C81A1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Принцип доступности и индивидуализации. </w:t>
      </w: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Принцип доступности и индивидуализации означает требование оптимального соответствия задач, средств и методов физического воспитания </w:t>
      </w:r>
      <w:r w:rsidRPr="00C81A11">
        <w:rPr>
          <w:lang w:val="ru-RU"/>
        </w:rPr>
        <w:br/>
      </w: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возможностям обучающихся. При реализации принципа доступности учитывается готовность обучающихся к освоению материала, выполнению той или иной физической нагрузки и определяется мера доступности задания. Готовность к выполнению заданий зависит от уровня физического и интеллектуального развития, а также от их субъективной установки, выражающейся в </w:t>
      </w:r>
      <w:r w:rsidRPr="00C81A11">
        <w:rPr>
          <w:lang w:val="ru-RU"/>
        </w:rPr>
        <w:br/>
      </w: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преднамеренном, целеустремлённом и волевом поведении обучающихся.</w:t>
      </w:r>
    </w:p>
    <w:p w:rsidR="00BA50BE" w:rsidRPr="00C81A11" w:rsidRDefault="00C81A11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C81A1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Принцип осознанности и активности. </w:t>
      </w: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Принцип осознанности и активности предполагает осмысленное отношение обучающихся к выполнению физических упражнений, осознание и последовательность техники выполнения упражнений (комплексов упражнений), техники дыхания,</w:t>
      </w:r>
    </w:p>
    <w:p w:rsidR="00BA50BE" w:rsidRPr="00C81A11" w:rsidRDefault="00BA50BE">
      <w:pPr>
        <w:rPr>
          <w:lang w:val="ru-RU"/>
        </w:rPr>
        <w:sectPr w:rsidR="00BA50BE" w:rsidRPr="00C81A11">
          <w:pgSz w:w="11900" w:h="16840"/>
          <w:pgMar w:top="286" w:right="680" w:bottom="332" w:left="666" w:header="720" w:footer="720" w:gutter="0"/>
          <w:cols w:space="720" w:equalWidth="0">
            <w:col w:w="10554" w:space="0"/>
          </w:cols>
          <w:docGrid w:linePitch="360"/>
        </w:sectPr>
      </w:pPr>
    </w:p>
    <w:p w:rsidR="00BA50BE" w:rsidRPr="00C81A11" w:rsidRDefault="00BA50BE">
      <w:pPr>
        <w:autoSpaceDE w:val="0"/>
        <w:autoSpaceDN w:val="0"/>
        <w:spacing w:after="66" w:line="220" w:lineRule="exact"/>
        <w:rPr>
          <w:lang w:val="ru-RU"/>
        </w:rPr>
      </w:pPr>
    </w:p>
    <w:p w:rsidR="00BA50BE" w:rsidRPr="00C81A11" w:rsidRDefault="00C81A11">
      <w:pPr>
        <w:autoSpaceDE w:val="0"/>
        <w:autoSpaceDN w:val="0"/>
        <w:spacing w:after="0" w:line="230" w:lineRule="auto"/>
        <w:rPr>
          <w:lang w:val="ru-RU"/>
        </w:rPr>
      </w:pPr>
      <w:proofErr w:type="spellStart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дозированности</w:t>
      </w:r>
      <w:proofErr w:type="spellEnd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 объёма и интенсивности выполнения упражнений в соответствии с возможностями.</w:t>
      </w:r>
    </w:p>
    <w:p w:rsidR="00BA50BE" w:rsidRPr="00C81A11" w:rsidRDefault="00C81A11">
      <w:pPr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Осознавая оздоровительное воздействие физических упражнений на организм, обучающиеся учатся самостоятельно и творчески решать двигательные задачи.</w:t>
      </w:r>
    </w:p>
    <w:p w:rsidR="00BA50BE" w:rsidRPr="00C81A11" w:rsidRDefault="00C81A11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C81A1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Принцип динамичности. </w:t>
      </w: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Принцип динамичности выражает общую тенденцию требований, предъявляемых к обучающимся в соответствии с программой, которая заключается в постановке и выполнении всё более трудных новых заданий, в постепенном нарастании объёма и интенсивности и связанных с ними нагрузок. Программой предусмотрено регулярное обновление заданий с общей тенденцией к росту физических нагрузок.</w:t>
      </w:r>
    </w:p>
    <w:p w:rsidR="00BA50BE" w:rsidRPr="00C81A11" w:rsidRDefault="00C81A11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C81A1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Принцип вариативности. </w:t>
      </w: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Принцип вариативности программы предполагает многообразие и гибкость используемых в программе форм, средств и методов обучения в зависимости от физического развития, индивидуальных особенностей и функциональных возможностей обучающихся, которые описаны в программе. Соблюдение этих принципов позволит обучающимся достичь наиболее эффективных результатов.</w:t>
      </w:r>
    </w:p>
    <w:p w:rsidR="00BA50BE" w:rsidRPr="00C81A11" w:rsidRDefault="00C81A11">
      <w:pPr>
        <w:autoSpaceDE w:val="0"/>
        <w:autoSpaceDN w:val="0"/>
        <w:spacing w:before="70" w:after="0"/>
        <w:ind w:firstLine="180"/>
        <w:rPr>
          <w:lang w:val="ru-RU"/>
        </w:rPr>
      </w:pP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Освоение программы предполагает соблюдение главных педагогических правил: от известного к неизвестному, от лёгкого к трудному, от простого к сложному. Планирование учебного материала рекомендуется в соответствии с постепенным освоением теоретических знаний, практических умений и навыков в учебной и самостоятельной физкультурной, оздоровительной деятельности.</w:t>
      </w:r>
    </w:p>
    <w:p w:rsidR="00BA50BE" w:rsidRPr="00C81A11" w:rsidRDefault="00C81A11">
      <w:pPr>
        <w:autoSpaceDE w:val="0"/>
        <w:autoSpaceDN w:val="0"/>
        <w:spacing w:before="70" w:after="0"/>
        <w:ind w:right="576" w:firstLine="180"/>
        <w:rPr>
          <w:lang w:val="ru-RU"/>
        </w:rPr>
      </w:pP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В основе программы лежит системно-</w:t>
      </w:r>
      <w:proofErr w:type="spellStart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деятельностный</w:t>
      </w:r>
      <w:proofErr w:type="spellEnd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 подход, целью которого является формирование у обучающихся полного представления о возможностях физической культуры. В содержании программы учитывается взаимосвязь изучаемых явлений и процессов, что позволит успешно достигнуть планируемых результатов — предметных, </w:t>
      </w:r>
      <w:proofErr w:type="spellStart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 и личностных.</w:t>
      </w:r>
    </w:p>
    <w:p w:rsidR="00BA50BE" w:rsidRPr="00C81A11" w:rsidRDefault="00C81A11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C81A11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«ФИЗИЧЕСКАЯ КУЛЬТУРА»</w:t>
      </w:r>
    </w:p>
    <w:p w:rsidR="00BA50BE" w:rsidRPr="00C81A11" w:rsidRDefault="00C81A11">
      <w:pPr>
        <w:autoSpaceDE w:val="0"/>
        <w:autoSpaceDN w:val="0"/>
        <w:spacing w:before="190" w:after="0"/>
        <w:ind w:firstLine="180"/>
        <w:rPr>
          <w:lang w:val="ru-RU"/>
        </w:rPr>
      </w:pP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Цели изучения учебного предмета «Физическая культура» —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BA50BE" w:rsidRPr="00C81A11" w:rsidRDefault="00C81A11">
      <w:pPr>
        <w:autoSpaceDE w:val="0"/>
        <w:autoSpaceDN w:val="0"/>
        <w:spacing w:before="70" w:after="0" w:line="271" w:lineRule="auto"/>
        <w:ind w:right="1008" w:firstLine="180"/>
        <w:rPr>
          <w:lang w:val="ru-RU"/>
        </w:rPr>
      </w:pP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Цели и задачи программы обеспечивают результаты освоения основной образовательной программы начального общего образования по учебному предмету «Физическая культура» в соответствии с ФГОС НОО.</w:t>
      </w:r>
    </w:p>
    <w:p w:rsidR="00BA50BE" w:rsidRPr="00C81A11" w:rsidRDefault="00C81A11">
      <w:pPr>
        <w:autoSpaceDE w:val="0"/>
        <w:autoSpaceDN w:val="0"/>
        <w:spacing w:before="70" w:after="0" w:line="283" w:lineRule="auto"/>
        <w:ind w:right="288" w:firstLine="180"/>
        <w:rPr>
          <w:lang w:val="ru-RU"/>
        </w:rPr>
      </w:pP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К направлению первостепенной значимости при реализации образовательных функций учебного предмета «Физическая культура» традиционно относят формирование знаний основ физической культуры как науки области знаний о человеке, прикладных умениях и навыках, основанных на физических упражнениях для формирования и укрепления здоровья, физического развития и физического совершенствования, повышения физической и умственной работоспособности, и как одного из основных компонентов общей культуры человека.</w:t>
      </w:r>
    </w:p>
    <w:p w:rsidR="00BA50BE" w:rsidRPr="00C81A11" w:rsidRDefault="00C81A11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C81A11">
        <w:rPr>
          <w:lang w:val="ru-RU"/>
        </w:rPr>
        <w:tab/>
      </w: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Используемые в образовательной деятельности технологии программы позволяют решать преемственно комплекс основных задач физической культуры на всех уровнях общего образования.</w:t>
      </w:r>
    </w:p>
    <w:p w:rsidR="00BA50BE" w:rsidRPr="00C81A11" w:rsidRDefault="00C81A11">
      <w:pPr>
        <w:autoSpaceDE w:val="0"/>
        <w:autoSpaceDN w:val="0"/>
        <w:spacing w:before="70" w:after="0"/>
        <w:ind w:firstLine="180"/>
        <w:rPr>
          <w:lang w:val="ru-RU"/>
        </w:rPr>
      </w:pP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В содержании программы учтены основные направления развития познавательной активности человека, включая знания о природе (медико-биологические основы деятельности), знания о человеке (психолого-педагогические основы деятельности), знания об обществе (историко-социологические основы деятельности).</w:t>
      </w:r>
    </w:p>
    <w:p w:rsidR="00BA50BE" w:rsidRPr="00C81A11" w:rsidRDefault="00C81A11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Задача учебного предмета состоит в формировании системы физкультурных знаний, жизненно важных прикладных умений и навыков, основанных на физических упражнениях для укрепления здоровья (физического, социального и психологического), освоении упражнений основной </w:t>
      </w:r>
      <w:r w:rsidRPr="00C81A11">
        <w:rPr>
          <w:lang w:val="ru-RU"/>
        </w:rPr>
        <w:br/>
      </w: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гимнастики, плавания как жизненно важных навыков человека; овладение умениями организовывать </w:t>
      </w:r>
      <w:proofErr w:type="spellStart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здоровьесберегающую</w:t>
      </w:r>
      <w:proofErr w:type="spellEnd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 жизнедеятельность (распорядок дня, утренняя гимнастика, гимнастические</w:t>
      </w:r>
    </w:p>
    <w:p w:rsidR="00BA50BE" w:rsidRPr="00C81A11" w:rsidRDefault="00BA50BE">
      <w:pPr>
        <w:rPr>
          <w:lang w:val="ru-RU"/>
        </w:rPr>
        <w:sectPr w:rsidR="00BA50BE" w:rsidRPr="00C81A11">
          <w:pgSz w:w="11900" w:h="16840"/>
          <w:pgMar w:top="286" w:right="668" w:bottom="318" w:left="666" w:header="720" w:footer="720" w:gutter="0"/>
          <w:cols w:space="720" w:equalWidth="0">
            <w:col w:w="10566" w:space="0"/>
          </w:cols>
          <w:docGrid w:linePitch="360"/>
        </w:sectPr>
      </w:pPr>
    </w:p>
    <w:p w:rsidR="00BA50BE" w:rsidRPr="00C81A11" w:rsidRDefault="00BA50BE">
      <w:pPr>
        <w:autoSpaceDE w:val="0"/>
        <w:autoSpaceDN w:val="0"/>
        <w:spacing w:after="66" w:line="220" w:lineRule="exact"/>
        <w:rPr>
          <w:lang w:val="ru-RU"/>
        </w:rPr>
      </w:pPr>
    </w:p>
    <w:p w:rsidR="00BA50BE" w:rsidRPr="00C81A11" w:rsidRDefault="00C81A11">
      <w:pPr>
        <w:autoSpaceDE w:val="0"/>
        <w:autoSpaceDN w:val="0"/>
        <w:spacing w:after="0" w:line="271" w:lineRule="auto"/>
        <w:ind w:right="144"/>
        <w:rPr>
          <w:lang w:val="ru-RU"/>
        </w:rPr>
      </w:pP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минутки, подвижные и общеразвивающие игры и т.д.); умении применять правила безопасности при выполнении физических упражнений и различных форм двигательной деятельности и как результат— физическое воспитание, формирование здоровья и здорового образа жизни.</w:t>
      </w:r>
    </w:p>
    <w:p w:rsidR="00BA50BE" w:rsidRPr="00C81A11" w:rsidRDefault="00C81A11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Наряду с этим программа обеспечивает:</w:t>
      </w:r>
    </w:p>
    <w:p w:rsidR="00BA50BE" w:rsidRPr="00C81A11" w:rsidRDefault="00C81A11">
      <w:pPr>
        <w:autoSpaceDE w:val="0"/>
        <w:autoSpaceDN w:val="0"/>
        <w:spacing w:before="178" w:after="0" w:line="262" w:lineRule="auto"/>
        <w:ind w:left="420" w:right="432"/>
        <w:rPr>
          <w:lang w:val="ru-RU"/>
        </w:rPr>
      </w:pPr>
      <w:proofErr w:type="gramStart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—  единство</w:t>
      </w:r>
      <w:proofErr w:type="gramEnd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 образовательного пространства на территории Российской Федерации с целью реализации равных возможностей получения качественного начального общего образования;</w:t>
      </w:r>
    </w:p>
    <w:p w:rsidR="00BA50BE" w:rsidRPr="00C81A11" w:rsidRDefault="00C81A11">
      <w:pPr>
        <w:autoSpaceDE w:val="0"/>
        <w:autoSpaceDN w:val="0"/>
        <w:spacing w:before="238" w:after="0" w:line="262" w:lineRule="auto"/>
        <w:ind w:left="420" w:right="288"/>
        <w:rPr>
          <w:lang w:val="ru-RU"/>
        </w:rPr>
      </w:pPr>
      <w:proofErr w:type="gramStart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—  преемственность</w:t>
      </w:r>
      <w:proofErr w:type="gramEnd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 основных образовательных программ дошкольного, начального общего и основного общего образования;</w:t>
      </w:r>
    </w:p>
    <w:p w:rsidR="00BA50BE" w:rsidRPr="00C81A11" w:rsidRDefault="00C81A11">
      <w:pPr>
        <w:autoSpaceDE w:val="0"/>
        <w:autoSpaceDN w:val="0"/>
        <w:spacing w:before="240" w:after="0" w:line="271" w:lineRule="auto"/>
        <w:ind w:left="420"/>
        <w:rPr>
          <w:lang w:val="ru-RU"/>
        </w:rPr>
      </w:pPr>
      <w:proofErr w:type="gramStart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—  возможности</w:t>
      </w:r>
      <w:proofErr w:type="gramEnd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 формирования индивидуального подхода и различного уровня сложности с учётом образовательных потребностей и способностей обучающихся (включая одарённых детей, детей с ограниченными возможностями здоровья);</w:t>
      </w:r>
    </w:p>
    <w:p w:rsidR="00BA50BE" w:rsidRPr="00C81A11" w:rsidRDefault="00C81A11">
      <w:pPr>
        <w:autoSpaceDE w:val="0"/>
        <w:autoSpaceDN w:val="0"/>
        <w:spacing w:before="238" w:after="0" w:line="262" w:lineRule="auto"/>
        <w:ind w:left="420" w:right="288"/>
        <w:rPr>
          <w:lang w:val="ru-RU"/>
        </w:rPr>
      </w:pPr>
      <w:proofErr w:type="gramStart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—  государственные</w:t>
      </w:r>
      <w:proofErr w:type="gramEnd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 гарантии качества начального общего образования, личностного развития обучающихся;</w:t>
      </w:r>
    </w:p>
    <w:p w:rsidR="00BA50BE" w:rsidRPr="00C81A11" w:rsidRDefault="00C81A11">
      <w:pPr>
        <w:autoSpaceDE w:val="0"/>
        <w:autoSpaceDN w:val="0"/>
        <w:spacing w:before="238" w:after="0" w:line="271" w:lineRule="auto"/>
        <w:ind w:left="420" w:right="288"/>
        <w:rPr>
          <w:lang w:val="ru-RU"/>
        </w:rPr>
      </w:pPr>
      <w:proofErr w:type="gramStart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—  овладение</w:t>
      </w:r>
      <w:proofErr w:type="gramEnd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 современными технологическими средствами в ходе обучения и в повседневной жизни, освоение цифровых образовательных сред для проверки и приобретения знаний, расширения возможностей личного образовательного маршрута;</w:t>
      </w:r>
    </w:p>
    <w:p w:rsidR="00BA50BE" w:rsidRPr="00C81A11" w:rsidRDefault="00C81A11">
      <w:pPr>
        <w:autoSpaceDE w:val="0"/>
        <w:autoSpaceDN w:val="0"/>
        <w:spacing w:before="238" w:after="0" w:line="271" w:lineRule="auto"/>
        <w:ind w:left="420"/>
        <w:rPr>
          <w:lang w:val="ru-RU"/>
        </w:rPr>
      </w:pPr>
      <w:proofErr w:type="gramStart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</w:t>
      </w:r>
      <w:proofErr w:type="gramEnd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 у обучающихся знаний о месте физической культуры и спорта в национальной стратегии развития России, их исторической роли, вкладе спортсменов России в мировое спортивное наследие;</w:t>
      </w:r>
    </w:p>
    <w:p w:rsidR="00BA50BE" w:rsidRPr="00C81A11" w:rsidRDefault="00C81A11">
      <w:pPr>
        <w:autoSpaceDE w:val="0"/>
        <w:autoSpaceDN w:val="0"/>
        <w:spacing w:before="238" w:after="0" w:line="271" w:lineRule="auto"/>
        <w:ind w:left="420" w:right="144"/>
        <w:rPr>
          <w:lang w:val="ru-RU"/>
        </w:rPr>
      </w:pPr>
      <w:proofErr w:type="gramStart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—  освоение</w:t>
      </w:r>
      <w:proofErr w:type="gramEnd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 обучающимися технологий командной работы на основе личного вклада каждого в решение общих задач, осознания личной ответственности, объективной оценки своих и командных возможностей.</w:t>
      </w:r>
    </w:p>
    <w:p w:rsidR="00BA50BE" w:rsidRPr="00C81A11" w:rsidRDefault="00C81A11">
      <w:pPr>
        <w:tabs>
          <w:tab w:val="left" w:pos="180"/>
        </w:tabs>
        <w:autoSpaceDE w:val="0"/>
        <w:autoSpaceDN w:val="0"/>
        <w:spacing w:before="178" w:after="0" w:line="262" w:lineRule="auto"/>
        <w:ind w:right="144"/>
        <w:rPr>
          <w:lang w:val="ru-RU"/>
        </w:rPr>
      </w:pPr>
      <w:r w:rsidRPr="00C81A11">
        <w:rPr>
          <w:lang w:val="ru-RU"/>
        </w:rPr>
        <w:tab/>
      </w: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Приоритет индивидуального подхода в обучении позволяет обучающимся осваивать программу в соответствии с возможностями каждого.</w:t>
      </w:r>
    </w:p>
    <w:p w:rsidR="00BA50BE" w:rsidRPr="00C81A11" w:rsidRDefault="00C81A11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C81A11">
        <w:rPr>
          <w:lang w:val="ru-RU"/>
        </w:rPr>
        <w:tab/>
      </w: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Универсальными компетенциями учащихся на этапе начального образования по программе являются:</w:t>
      </w:r>
    </w:p>
    <w:p w:rsidR="00BA50BE" w:rsidRPr="00C81A11" w:rsidRDefault="00C81A11">
      <w:pPr>
        <w:autoSpaceDE w:val="0"/>
        <w:autoSpaceDN w:val="0"/>
        <w:spacing w:before="178" w:after="0" w:line="274" w:lineRule="auto"/>
        <w:ind w:left="420" w:right="864"/>
        <w:rPr>
          <w:lang w:val="ru-RU"/>
        </w:rPr>
      </w:pPr>
      <w:proofErr w:type="gramStart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—  умение</w:t>
      </w:r>
      <w:proofErr w:type="gramEnd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 организовывать собственную деятельность, выбирать и использовать средства физической культуры для достижения цели динамики личного физического развития и физического совершенствования;</w:t>
      </w:r>
    </w:p>
    <w:p w:rsidR="00BA50BE" w:rsidRPr="00C81A11" w:rsidRDefault="00C81A11">
      <w:pPr>
        <w:autoSpaceDE w:val="0"/>
        <w:autoSpaceDN w:val="0"/>
        <w:spacing w:before="238" w:after="0"/>
        <w:ind w:left="420" w:right="432"/>
        <w:rPr>
          <w:lang w:val="ru-RU"/>
        </w:rPr>
      </w:pPr>
      <w:proofErr w:type="gramStart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—  умение</w:t>
      </w:r>
      <w:proofErr w:type="gramEnd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 активно включаться в коллективную деятельность, взаимодействовать со сверстниками в достижении общих целей, проявлять лидерские качества в соревновательной деятельности, работоспособность в учебно-тренировочном процессе, взаимопомощь при изучении и выполнении физических упражнений;</w:t>
      </w:r>
    </w:p>
    <w:p w:rsidR="00BA50BE" w:rsidRPr="00C81A11" w:rsidRDefault="00C81A11">
      <w:pPr>
        <w:autoSpaceDE w:val="0"/>
        <w:autoSpaceDN w:val="0"/>
        <w:spacing w:before="238" w:after="0" w:line="281" w:lineRule="auto"/>
        <w:ind w:left="420"/>
        <w:rPr>
          <w:lang w:val="ru-RU"/>
        </w:rPr>
      </w:pPr>
      <w:proofErr w:type="gramStart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—  умение</w:t>
      </w:r>
      <w:proofErr w:type="gramEnd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 доносить информацию в доступной, яркой, эмоциональной форме в процессе общения и взаимодействия со сверстниками и взрослыми людьми, в том числе при передаче информации на заданную тему по общим сведениям теории физической культуры, методикам выполнения физических упражнений, правилам проведения общеразвивающих подвижных игр и игровых заданий;</w:t>
      </w:r>
    </w:p>
    <w:p w:rsidR="00BA50BE" w:rsidRPr="00C81A11" w:rsidRDefault="00C81A11">
      <w:pPr>
        <w:autoSpaceDE w:val="0"/>
        <w:autoSpaceDN w:val="0"/>
        <w:spacing w:before="238" w:after="0" w:line="271" w:lineRule="auto"/>
        <w:ind w:left="420"/>
        <w:rPr>
          <w:lang w:val="ru-RU"/>
        </w:rPr>
      </w:pPr>
      <w:proofErr w:type="gramStart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—  умение</w:t>
      </w:r>
      <w:proofErr w:type="gramEnd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 работать над ошибками, в том числе при выполнении физических упражнений, слышать замечания и рекомендации педагога, концентрироваться при практическом выполнении заданий, ставить перед собой задачи гармоничного физического развития.</w:t>
      </w:r>
    </w:p>
    <w:p w:rsidR="00BA50BE" w:rsidRPr="00C81A11" w:rsidRDefault="00BA50BE">
      <w:pPr>
        <w:rPr>
          <w:lang w:val="ru-RU"/>
        </w:rPr>
        <w:sectPr w:rsidR="00BA50BE" w:rsidRPr="00C81A11">
          <w:pgSz w:w="11900" w:h="16840"/>
          <w:pgMar w:top="286" w:right="712" w:bottom="302" w:left="666" w:header="720" w:footer="720" w:gutter="0"/>
          <w:cols w:space="720" w:equalWidth="0">
            <w:col w:w="10522" w:space="0"/>
          </w:cols>
          <w:docGrid w:linePitch="360"/>
        </w:sectPr>
      </w:pPr>
    </w:p>
    <w:p w:rsidR="00BA50BE" w:rsidRPr="00C81A11" w:rsidRDefault="00BA50BE">
      <w:pPr>
        <w:autoSpaceDE w:val="0"/>
        <w:autoSpaceDN w:val="0"/>
        <w:spacing w:after="138" w:line="220" w:lineRule="exact"/>
        <w:rPr>
          <w:lang w:val="ru-RU"/>
        </w:rPr>
      </w:pPr>
    </w:p>
    <w:p w:rsidR="00BA50BE" w:rsidRPr="00C81A11" w:rsidRDefault="00C81A11">
      <w:pPr>
        <w:autoSpaceDE w:val="0"/>
        <w:autoSpaceDN w:val="0"/>
        <w:spacing w:after="0" w:line="271" w:lineRule="auto"/>
        <w:ind w:firstLine="180"/>
        <w:rPr>
          <w:lang w:val="ru-RU"/>
        </w:rPr>
      </w:pPr>
      <w:r w:rsidRPr="00C81A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Место учебного предмета «Физическая культура» в учебном плане </w:t>
      </w:r>
      <w:r w:rsidRPr="00C81A11">
        <w:rPr>
          <w:lang w:val="ru-RU"/>
        </w:rPr>
        <w:br/>
      </w: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Общее число часов, отведённых на изучение предмета «Физическая культура» в 1 классе, составляет 99 часов.</w:t>
      </w:r>
    </w:p>
    <w:p w:rsidR="00BA50BE" w:rsidRPr="00C81A11" w:rsidRDefault="00BA50BE">
      <w:pPr>
        <w:rPr>
          <w:lang w:val="ru-RU"/>
        </w:rPr>
        <w:sectPr w:rsidR="00BA50BE" w:rsidRPr="00C81A11">
          <w:pgSz w:w="11900" w:h="16840"/>
          <w:pgMar w:top="358" w:right="832" w:bottom="1440" w:left="666" w:header="720" w:footer="720" w:gutter="0"/>
          <w:cols w:space="720" w:equalWidth="0">
            <w:col w:w="10402" w:space="0"/>
          </w:cols>
          <w:docGrid w:linePitch="360"/>
        </w:sectPr>
      </w:pPr>
    </w:p>
    <w:p w:rsidR="00BA50BE" w:rsidRPr="00C81A11" w:rsidRDefault="00BA50BE">
      <w:pPr>
        <w:autoSpaceDE w:val="0"/>
        <w:autoSpaceDN w:val="0"/>
        <w:spacing w:after="78" w:line="220" w:lineRule="exact"/>
        <w:rPr>
          <w:lang w:val="ru-RU"/>
        </w:rPr>
      </w:pPr>
    </w:p>
    <w:p w:rsidR="00BA50BE" w:rsidRPr="00C81A11" w:rsidRDefault="00C81A11">
      <w:pPr>
        <w:autoSpaceDE w:val="0"/>
        <w:autoSpaceDN w:val="0"/>
        <w:spacing w:after="0" w:line="230" w:lineRule="auto"/>
        <w:rPr>
          <w:lang w:val="ru-RU"/>
        </w:rPr>
      </w:pPr>
      <w:r w:rsidRPr="00C81A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BA50BE" w:rsidRPr="00C81A11" w:rsidRDefault="00C81A11">
      <w:pPr>
        <w:tabs>
          <w:tab w:val="left" w:pos="180"/>
        </w:tabs>
        <w:autoSpaceDE w:val="0"/>
        <w:autoSpaceDN w:val="0"/>
        <w:spacing w:before="346" w:after="0" w:line="262" w:lineRule="auto"/>
        <w:rPr>
          <w:lang w:val="ru-RU"/>
        </w:rPr>
      </w:pPr>
      <w:r w:rsidRPr="00C81A11">
        <w:rPr>
          <w:lang w:val="ru-RU"/>
        </w:rPr>
        <w:tab/>
      </w: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Физическая культура. Культура движения. Гимнастика. Регулярные занятия физической культурой в рамках учебной и внеурочной деятельности. Основные разделы урока.</w:t>
      </w:r>
    </w:p>
    <w:p w:rsidR="00BA50BE" w:rsidRPr="00C81A11" w:rsidRDefault="00C81A11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C81A11">
        <w:rPr>
          <w:lang w:val="ru-RU"/>
        </w:rPr>
        <w:tab/>
      </w: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Исходные положения в физических упражнениях: стойки, упоры, седы, положения лёжа, сидя, у опоры.</w:t>
      </w:r>
    </w:p>
    <w:p w:rsidR="00BA50BE" w:rsidRPr="00C81A11" w:rsidRDefault="00C81A11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Правила поведения на уроках физической культуры. Общие принципы выполнения гимнастических упражнений. Гимнастический шаг. Гимнастический (мягкий) бег. Основные хореографические позиции.</w:t>
      </w:r>
    </w:p>
    <w:p w:rsidR="00BA50BE" w:rsidRPr="00C81A11" w:rsidRDefault="00C81A11">
      <w:pPr>
        <w:autoSpaceDE w:val="0"/>
        <w:autoSpaceDN w:val="0"/>
        <w:spacing w:before="70" w:after="0" w:line="274" w:lineRule="auto"/>
        <w:ind w:firstLine="180"/>
        <w:rPr>
          <w:lang w:val="ru-RU"/>
        </w:rPr>
      </w:pP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Место для занятий физическими упражнениями. Спортивное оборудование и инвентарь. Одежда для занятий физическими упражнениями. Техника безопасности при выполнении физических </w:t>
      </w:r>
      <w:r w:rsidRPr="00C81A11">
        <w:rPr>
          <w:lang w:val="ru-RU"/>
        </w:rPr>
        <w:br/>
      </w: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упражнений, проведении игр и спортивных эстафет.</w:t>
      </w:r>
    </w:p>
    <w:p w:rsidR="00BA50BE" w:rsidRPr="00C81A11" w:rsidRDefault="00C81A1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Распорядок дня. Личная гигиена. Основные правила личной гигиены.</w:t>
      </w:r>
    </w:p>
    <w:p w:rsidR="00BA50BE" w:rsidRPr="00C81A11" w:rsidRDefault="00C81A1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Самоконтроль. Строевые команды, построение, расчёт.</w:t>
      </w:r>
    </w:p>
    <w:p w:rsidR="00BA50BE" w:rsidRPr="00C81A11" w:rsidRDefault="00C81A11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C81A11">
        <w:rPr>
          <w:lang w:val="ru-RU"/>
        </w:rPr>
        <w:tab/>
      </w:r>
      <w:r w:rsidRPr="00C81A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Физические упражнения </w:t>
      </w:r>
      <w:r w:rsidRPr="00C81A11">
        <w:rPr>
          <w:lang w:val="ru-RU"/>
        </w:rPr>
        <w:br/>
      </w:r>
      <w:r w:rsidRPr="00C81A11">
        <w:rPr>
          <w:lang w:val="ru-RU"/>
        </w:rPr>
        <w:tab/>
      </w:r>
      <w:proofErr w:type="spellStart"/>
      <w:r w:rsidRPr="00C81A1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Упражнения</w:t>
      </w:r>
      <w:proofErr w:type="spellEnd"/>
      <w:r w:rsidRPr="00C81A1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по видам разминки </w:t>
      </w:r>
      <w:r w:rsidRPr="00C81A11">
        <w:rPr>
          <w:lang w:val="ru-RU"/>
        </w:rPr>
        <w:br/>
      </w:r>
      <w:r w:rsidRPr="00C81A11">
        <w:rPr>
          <w:lang w:val="ru-RU"/>
        </w:rPr>
        <w:tab/>
      </w:r>
      <w:r w:rsidRPr="00C81A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Общая разминка. </w:t>
      </w: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Упражнения общей разминки. Влияние выполнения упражнений общей разминки на подготовку мышц тела к выполнению физических упражнений. Освоение техники выполнения упражнений общей разминки с контролем дыхания: приставные шаги вперёд на полной стопе (гимнастический шаг), шаги с продвижением вперёд на </w:t>
      </w:r>
      <w:proofErr w:type="spellStart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полупальцах</w:t>
      </w:r>
      <w:proofErr w:type="spellEnd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 и пятках («казачок»), шаги с продвижением вперёд на </w:t>
      </w:r>
      <w:proofErr w:type="spellStart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полупальцах</w:t>
      </w:r>
      <w:proofErr w:type="spellEnd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 с выпрямленными коленями и в </w:t>
      </w:r>
      <w:proofErr w:type="spellStart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полуприседе</w:t>
      </w:r>
      <w:proofErr w:type="spellEnd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 («жираф»), шаги с продвижением вперёд, сочетаемые с отведением рук назад на горизонтальном уровне («конькобежец»). Освоение танцевальных позиций у опоры.</w:t>
      </w:r>
    </w:p>
    <w:p w:rsidR="00BA50BE" w:rsidRPr="00C81A11" w:rsidRDefault="00C81A11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C81A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Партерная разминка. </w:t>
      </w: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техники выполнения упражнений для формирования и развития опорно-двигательного аппарата: упражнения для формирования стопы, укрепления мышц стопы, развития гибкости и подвижности суставов («лягушонок»); упражнения для растяжки задней поверхности мышц бедра и формирования </w:t>
      </w:r>
      <w:proofErr w:type="spellStart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выворотности</w:t>
      </w:r>
      <w:proofErr w:type="spellEnd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 стоп («крестик»); упражнения для </w:t>
      </w:r>
      <w:r w:rsidRPr="00C81A11">
        <w:rPr>
          <w:lang w:val="ru-RU"/>
        </w:rPr>
        <w:br/>
      </w: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укрепления мышц ног, увеличения подвижности тазобедренных, коленных и голеностопных суставов («велосипед»).</w:t>
      </w:r>
    </w:p>
    <w:p w:rsidR="00BA50BE" w:rsidRPr="00C81A11" w:rsidRDefault="00C81A11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Упражнения для укрепления мышц тела и развития гибкости позвоночника, упражнения для разогревания методом скручивания мышц спины («верёвочка»); упражнения для укрепления мышц спины и увеличения их эластичности («рыбка»); упражнения для развития гибкости позвоночника и плечевого пояса («мост») из положения лёжа.</w:t>
      </w:r>
    </w:p>
    <w:p w:rsidR="00BA50BE" w:rsidRPr="00C81A11" w:rsidRDefault="00C81A11">
      <w:pPr>
        <w:tabs>
          <w:tab w:val="left" w:pos="180"/>
        </w:tabs>
        <w:autoSpaceDE w:val="0"/>
        <w:autoSpaceDN w:val="0"/>
        <w:spacing w:before="72" w:after="0" w:line="271" w:lineRule="auto"/>
        <w:ind w:right="144"/>
        <w:rPr>
          <w:lang w:val="ru-RU"/>
        </w:rPr>
      </w:pPr>
      <w:r w:rsidRPr="00C81A11">
        <w:rPr>
          <w:lang w:val="ru-RU"/>
        </w:rPr>
        <w:tab/>
      </w:r>
      <w:r w:rsidRPr="00C81A1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Подводящие упражнения </w:t>
      </w:r>
      <w:r w:rsidRPr="00C81A11">
        <w:rPr>
          <w:lang w:val="ru-RU"/>
        </w:rPr>
        <w:br/>
      </w:r>
      <w:r w:rsidRPr="00C81A11">
        <w:rPr>
          <w:lang w:val="ru-RU"/>
        </w:rPr>
        <w:tab/>
      </w: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Группировка, кувырок в сторону; освоение подводящих упражнений к выполнению продольных и поперечных шпагатов («ящерка»).</w:t>
      </w:r>
    </w:p>
    <w:p w:rsidR="00BA50BE" w:rsidRPr="00C81A11" w:rsidRDefault="00C81A11">
      <w:pPr>
        <w:tabs>
          <w:tab w:val="left" w:pos="180"/>
        </w:tabs>
        <w:autoSpaceDE w:val="0"/>
        <w:autoSpaceDN w:val="0"/>
        <w:spacing w:before="70" w:after="0"/>
        <w:ind w:right="432"/>
        <w:rPr>
          <w:lang w:val="ru-RU"/>
        </w:rPr>
      </w:pPr>
      <w:r w:rsidRPr="00C81A11">
        <w:rPr>
          <w:lang w:val="ru-RU"/>
        </w:rPr>
        <w:tab/>
      </w:r>
      <w:r w:rsidRPr="00C81A1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Упражнения для развития моторики и координации с гимнастическим предметом </w:t>
      </w:r>
      <w:r w:rsidRPr="00C81A11">
        <w:rPr>
          <w:lang w:val="ru-RU"/>
        </w:rPr>
        <w:tab/>
      </w: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Удержание скакалки. Вращение кистью руки скакалки, сложенной вчетверо, — перед собой, сложенной вдвое — поочерёдно в лицевой, боковой плоскостях. Подскоки через скакалку вперёд, назад. Прыжки через скакалку вперёд, назад. Игровые задания со скакалкой.</w:t>
      </w:r>
    </w:p>
    <w:p w:rsidR="00BA50BE" w:rsidRPr="00C81A11" w:rsidRDefault="00C81A1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Удержание гимнастического мяча. Баланс мяча на ладони, передача мяча из руки в руку.</w:t>
      </w:r>
    </w:p>
    <w:p w:rsidR="00BA50BE" w:rsidRPr="00C81A11" w:rsidRDefault="00C81A11">
      <w:pPr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Одиночный отбив мяча от пола. Переброска мяча с ладони на тыльную сторону руки и обратно. Перекат мяча по полу, по рукам. Бросок и ловля мяча. Игровые задания с мячом.</w:t>
      </w:r>
    </w:p>
    <w:p w:rsidR="00BA50BE" w:rsidRPr="00C81A11" w:rsidRDefault="00C81A11">
      <w:pPr>
        <w:tabs>
          <w:tab w:val="left" w:pos="180"/>
        </w:tabs>
        <w:autoSpaceDE w:val="0"/>
        <w:autoSpaceDN w:val="0"/>
        <w:spacing w:before="70" w:after="0"/>
        <w:ind w:right="144"/>
        <w:rPr>
          <w:lang w:val="ru-RU"/>
        </w:rPr>
      </w:pPr>
      <w:r w:rsidRPr="00C81A11">
        <w:rPr>
          <w:lang w:val="ru-RU"/>
        </w:rPr>
        <w:tab/>
      </w:r>
      <w:r w:rsidRPr="00C81A1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Упражнения для развития координации и развития жизненно важных навыков и умений </w:t>
      </w:r>
      <w:r w:rsidRPr="00C81A11">
        <w:rPr>
          <w:lang w:val="ru-RU"/>
        </w:rPr>
        <w:tab/>
      </w: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Равновесие — колено вперёд попеременно каждой ногой. Равновесие («арабеск») попеременно каждой ногой. Повороты в обе стороны на сорок пять и девяносто градусов. Прыжки толчком с двух ног вперёд, назад, с поворотом на сорок пять и девяносто градусов в обе стороны.</w:t>
      </w:r>
    </w:p>
    <w:p w:rsidR="00BA50BE" w:rsidRPr="00C81A11" w:rsidRDefault="00BA50BE">
      <w:pPr>
        <w:rPr>
          <w:lang w:val="ru-RU"/>
        </w:rPr>
        <w:sectPr w:rsidR="00BA50BE" w:rsidRPr="00C81A11">
          <w:pgSz w:w="11900" w:h="16840"/>
          <w:pgMar w:top="298" w:right="638" w:bottom="290" w:left="666" w:header="720" w:footer="720" w:gutter="0"/>
          <w:cols w:space="720" w:equalWidth="0">
            <w:col w:w="10596" w:space="0"/>
          </w:cols>
          <w:docGrid w:linePitch="360"/>
        </w:sectPr>
      </w:pPr>
    </w:p>
    <w:p w:rsidR="00BA50BE" w:rsidRPr="00C81A11" w:rsidRDefault="00BA50BE">
      <w:pPr>
        <w:autoSpaceDE w:val="0"/>
        <w:autoSpaceDN w:val="0"/>
        <w:spacing w:after="96" w:line="220" w:lineRule="exact"/>
        <w:rPr>
          <w:lang w:val="ru-RU"/>
        </w:rPr>
      </w:pPr>
    </w:p>
    <w:p w:rsidR="00BA50BE" w:rsidRPr="00C81A11" w:rsidRDefault="00C81A11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Освоение танцевальных шагов: «буратино», «</w:t>
      </w:r>
      <w:proofErr w:type="spellStart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ковырялочка</w:t>
      </w:r>
      <w:proofErr w:type="spellEnd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», «верёвочка».</w:t>
      </w:r>
    </w:p>
    <w:p w:rsidR="00BA50BE" w:rsidRPr="00C81A11" w:rsidRDefault="00C81A1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Бег, сочетаемый с круговыми движениями руками.</w:t>
      </w:r>
    </w:p>
    <w:p w:rsidR="00BA50BE" w:rsidRPr="00C81A11" w:rsidRDefault="00C81A11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C81A11">
        <w:rPr>
          <w:lang w:val="ru-RU"/>
        </w:rPr>
        <w:tab/>
      </w:r>
      <w:proofErr w:type="spellStart"/>
      <w:r w:rsidRPr="00C81A1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Игрыиигровыезадания</w:t>
      </w:r>
      <w:proofErr w:type="spellEnd"/>
      <w:r w:rsidRPr="00C81A1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, </w:t>
      </w:r>
      <w:proofErr w:type="spellStart"/>
      <w:r w:rsidRPr="00C81A1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спортивныеэстафеты</w:t>
      </w:r>
      <w:proofErr w:type="spellEnd"/>
      <w:r w:rsidRPr="00C81A1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</w:t>
      </w:r>
      <w:r w:rsidRPr="00C81A11">
        <w:rPr>
          <w:lang w:val="ru-RU"/>
        </w:rPr>
        <w:br/>
      </w:r>
      <w:r w:rsidRPr="00C81A11">
        <w:rPr>
          <w:lang w:val="ru-RU"/>
        </w:rPr>
        <w:tab/>
      </w: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Музыкально-сценические игры. Игровые задания. Спортивные эстафеты с мячом, со скакалкой. Спортивные игры с элементами единоборства.</w:t>
      </w:r>
    </w:p>
    <w:p w:rsidR="00BA50BE" w:rsidRPr="00C81A11" w:rsidRDefault="00C81A11">
      <w:pPr>
        <w:autoSpaceDE w:val="0"/>
        <w:autoSpaceDN w:val="0"/>
        <w:spacing w:before="70" w:after="0" w:line="262" w:lineRule="auto"/>
        <w:ind w:left="180" w:right="2160"/>
        <w:rPr>
          <w:lang w:val="ru-RU"/>
        </w:rPr>
      </w:pPr>
      <w:proofErr w:type="spellStart"/>
      <w:r w:rsidRPr="00C81A1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Организующиекомандыиприёмы</w:t>
      </w:r>
      <w:proofErr w:type="spellEnd"/>
      <w:r w:rsidRPr="00C81A1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</w:t>
      </w:r>
      <w:r w:rsidRPr="00C81A11">
        <w:rPr>
          <w:lang w:val="ru-RU"/>
        </w:rPr>
        <w:br/>
      </w: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Освоение универсальных умений при выполнении организующих команд.</w:t>
      </w:r>
    </w:p>
    <w:p w:rsidR="00BA50BE" w:rsidRPr="00C81A11" w:rsidRDefault="00BA50BE">
      <w:pPr>
        <w:rPr>
          <w:lang w:val="ru-RU"/>
        </w:rPr>
        <w:sectPr w:rsidR="00BA50BE" w:rsidRPr="00C81A11">
          <w:pgSz w:w="11900" w:h="16840"/>
          <w:pgMar w:top="316" w:right="1156" w:bottom="1440" w:left="666" w:header="720" w:footer="720" w:gutter="0"/>
          <w:cols w:space="720" w:equalWidth="0">
            <w:col w:w="10078" w:space="0"/>
          </w:cols>
          <w:docGrid w:linePitch="360"/>
        </w:sectPr>
      </w:pPr>
    </w:p>
    <w:p w:rsidR="00BA50BE" w:rsidRPr="00C81A11" w:rsidRDefault="00BA50BE">
      <w:pPr>
        <w:autoSpaceDE w:val="0"/>
        <w:autoSpaceDN w:val="0"/>
        <w:spacing w:after="78" w:line="220" w:lineRule="exact"/>
        <w:rPr>
          <w:lang w:val="ru-RU"/>
        </w:rPr>
      </w:pPr>
    </w:p>
    <w:p w:rsidR="00BA50BE" w:rsidRPr="00C81A11" w:rsidRDefault="00C81A11">
      <w:pPr>
        <w:autoSpaceDE w:val="0"/>
        <w:autoSpaceDN w:val="0"/>
        <w:spacing w:after="0" w:line="230" w:lineRule="auto"/>
        <w:rPr>
          <w:lang w:val="ru-RU"/>
        </w:rPr>
      </w:pPr>
      <w:r w:rsidRPr="00C81A11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BA50BE" w:rsidRPr="00C81A11" w:rsidRDefault="00C81A11">
      <w:pPr>
        <w:autoSpaceDE w:val="0"/>
        <w:autoSpaceDN w:val="0"/>
        <w:spacing w:before="346" w:after="0" w:line="271" w:lineRule="auto"/>
        <w:ind w:right="720" w:firstLine="180"/>
        <w:rPr>
          <w:lang w:val="ru-RU"/>
        </w:rPr>
      </w:pP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В соответствии с требованиями к результатам освоения основных образовательных программ начального общего образования ФГОС программа направлена на достижение обучающимися личностных, </w:t>
      </w:r>
      <w:proofErr w:type="spellStart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по физической культуре.</w:t>
      </w:r>
    </w:p>
    <w:p w:rsidR="00BA50BE" w:rsidRPr="00C81A11" w:rsidRDefault="00C81A11">
      <w:pPr>
        <w:tabs>
          <w:tab w:val="left" w:pos="180"/>
        </w:tabs>
        <w:autoSpaceDE w:val="0"/>
        <w:autoSpaceDN w:val="0"/>
        <w:spacing w:before="190" w:after="0" w:line="281" w:lineRule="auto"/>
        <w:ind w:right="288"/>
        <w:rPr>
          <w:lang w:val="ru-RU"/>
        </w:rPr>
      </w:pPr>
      <w:r w:rsidRPr="00C81A11">
        <w:rPr>
          <w:lang w:val="ru-RU"/>
        </w:rPr>
        <w:tab/>
      </w:r>
      <w:r w:rsidRPr="00C81A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ЛИЧНОСТНЫЕ РЕЗУЛЬТАТЫ </w:t>
      </w:r>
      <w:r w:rsidRPr="00C81A11">
        <w:rPr>
          <w:lang w:val="ru-RU"/>
        </w:rPr>
        <w:br/>
      </w:r>
      <w:r w:rsidRPr="00C81A11">
        <w:rPr>
          <w:lang w:val="ru-RU"/>
        </w:rPr>
        <w:tab/>
      </w: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освоения программы начального общего образования достигаются в ходе обучения физической культуре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</w:t>
      </w:r>
    </w:p>
    <w:p w:rsidR="00BA50BE" w:rsidRPr="00C81A11" w:rsidRDefault="00C81A11">
      <w:pPr>
        <w:autoSpaceDE w:val="0"/>
        <w:autoSpaceDN w:val="0"/>
        <w:spacing w:before="72" w:after="0" w:line="271" w:lineRule="auto"/>
        <w:ind w:right="288" w:firstLine="180"/>
        <w:rPr>
          <w:lang w:val="ru-RU"/>
        </w:rPr>
      </w:pP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освоения предмета «Физическая культура» в начальной школе отражают готовность обучающихся руководствоваться ценностями и приобретение первоначального опыта деятельности на их основе.</w:t>
      </w:r>
    </w:p>
    <w:p w:rsidR="00BA50BE" w:rsidRPr="00C81A11" w:rsidRDefault="00C81A1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81A11">
        <w:rPr>
          <w:rFonts w:ascii="Times New Roman" w:eastAsia="Times New Roman" w:hAnsi="Times New Roman"/>
          <w:b/>
          <w:color w:val="000000"/>
          <w:sz w:val="24"/>
          <w:lang w:val="ru-RU"/>
        </w:rPr>
        <w:t>Патриотическое воспитание:</w:t>
      </w:r>
    </w:p>
    <w:p w:rsidR="00BA50BE" w:rsidRPr="00C81A11" w:rsidRDefault="00C81A11">
      <w:pPr>
        <w:autoSpaceDE w:val="0"/>
        <w:autoSpaceDN w:val="0"/>
        <w:spacing w:before="178" w:after="0" w:line="281" w:lineRule="auto"/>
        <w:ind w:left="420"/>
        <w:rPr>
          <w:lang w:val="ru-RU"/>
        </w:rPr>
      </w:pPr>
      <w:proofErr w:type="gramStart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—  ценностное</w:t>
      </w:r>
      <w:proofErr w:type="gramEnd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 отношение к отечественному спортивному, культурному, историческому и научному наследию, понимание значения физической культуры в жизни современного общества, способность владеть достоверной информацией о спортивных достижениях сборных команд по видам спорта на международной спортивной арене, основных мировых и отечественных тенденциях развития физической культуры для блага человека, заинтересованность в научных знаниях о человеке.</w:t>
      </w:r>
    </w:p>
    <w:p w:rsidR="00BA50BE" w:rsidRPr="00C81A11" w:rsidRDefault="00C81A11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C81A11"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Гражданское воспитание:</w:t>
      </w:r>
    </w:p>
    <w:p w:rsidR="00BA50BE" w:rsidRPr="00C81A11" w:rsidRDefault="00C81A11">
      <w:pPr>
        <w:autoSpaceDE w:val="0"/>
        <w:autoSpaceDN w:val="0"/>
        <w:spacing w:before="178" w:after="0" w:line="286" w:lineRule="auto"/>
        <w:ind w:left="420"/>
        <w:rPr>
          <w:lang w:val="ru-RU"/>
        </w:rPr>
      </w:pP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—  представление о социальных нормах и правилах межличностных отношений в коллективе, готовность к разнообразной совместной деятельности при выполнении учебных, познавательных задач, освоение и выполнение физических упражнений, создание учебных проектов, стремление к взаимопониманию и взаимопомощи в процессе этой учебной деятельности; готовность оценивать своё поведение и поступки своих товарищей с позиции нравственных и правовых норм с учётом осознания последствий поступков; оказание посильной помощи и моральной поддержки сверстникам при выполнении учебных заданий, доброжелательное и уважительное отношение при объяснении ошибок и способов их устранения.</w:t>
      </w:r>
    </w:p>
    <w:p w:rsidR="00BA50BE" w:rsidRPr="00C81A11" w:rsidRDefault="00C81A11">
      <w:pPr>
        <w:autoSpaceDE w:val="0"/>
        <w:autoSpaceDN w:val="0"/>
        <w:spacing w:before="180" w:after="0" w:line="230" w:lineRule="auto"/>
        <w:ind w:left="180"/>
        <w:rPr>
          <w:lang w:val="ru-RU"/>
        </w:rPr>
      </w:pPr>
      <w:r w:rsidRPr="00C81A11"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познания:</w:t>
      </w:r>
    </w:p>
    <w:p w:rsidR="00BA50BE" w:rsidRPr="00C81A11" w:rsidRDefault="00C81A11">
      <w:pPr>
        <w:autoSpaceDE w:val="0"/>
        <w:autoSpaceDN w:val="0"/>
        <w:spacing w:before="180" w:after="0" w:line="262" w:lineRule="auto"/>
        <w:ind w:left="420" w:right="576"/>
        <w:rPr>
          <w:lang w:val="ru-RU"/>
        </w:rPr>
      </w:pPr>
      <w:proofErr w:type="gramStart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—  знание</w:t>
      </w:r>
      <w:proofErr w:type="gramEnd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 истории развития представлений о физическом развитии и воспитании человека в российской культурно-педагогической традиции;</w:t>
      </w:r>
    </w:p>
    <w:p w:rsidR="00BA50BE" w:rsidRPr="00C81A11" w:rsidRDefault="00C81A11">
      <w:pPr>
        <w:autoSpaceDE w:val="0"/>
        <w:autoSpaceDN w:val="0"/>
        <w:spacing w:before="238" w:after="0" w:line="271" w:lineRule="auto"/>
        <w:ind w:left="420" w:right="144"/>
        <w:rPr>
          <w:lang w:val="ru-RU"/>
        </w:rPr>
      </w:pPr>
      <w:proofErr w:type="gramStart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—  познавательные</w:t>
      </w:r>
      <w:proofErr w:type="gramEnd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 мотивы, направленные на получение новых знаний по физической культуре, необходимых для формирования здоровья и здоровых привычек, физического развития и физического совершенствования;</w:t>
      </w:r>
    </w:p>
    <w:p w:rsidR="00BA50BE" w:rsidRPr="00C81A11" w:rsidRDefault="00C81A11">
      <w:pPr>
        <w:autoSpaceDE w:val="0"/>
        <w:autoSpaceDN w:val="0"/>
        <w:spacing w:before="238" w:after="0" w:line="271" w:lineRule="auto"/>
        <w:ind w:left="420" w:right="288"/>
        <w:rPr>
          <w:lang w:val="ru-RU"/>
        </w:rPr>
      </w:pPr>
      <w:proofErr w:type="gramStart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—  познавательная</w:t>
      </w:r>
      <w:proofErr w:type="gramEnd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 и информационная культура, в том числе навыки самостоятельной работы с учебными текстами, справочной литературой, доступными техническими средствами </w:t>
      </w:r>
      <w:r w:rsidRPr="00C81A11">
        <w:rPr>
          <w:lang w:val="ru-RU"/>
        </w:rPr>
        <w:br/>
      </w: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информационных технологий;</w:t>
      </w:r>
    </w:p>
    <w:p w:rsidR="00BA50BE" w:rsidRPr="00C81A11" w:rsidRDefault="00C81A11">
      <w:pPr>
        <w:autoSpaceDE w:val="0"/>
        <w:autoSpaceDN w:val="0"/>
        <w:spacing w:before="238" w:after="0" w:line="271" w:lineRule="auto"/>
        <w:ind w:left="420" w:right="432"/>
        <w:rPr>
          <w:lang w:val="ru-RU"/>
        </w:rPr>
      </w:pPr>
      <w:proofErr w:type="gramStart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—  интерес</w:t>
      </w:r>
      <w:proofErr w:type="gramEnd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 к обучению и познанию, любознательность, готовность и способность к </w:t>
      </w:r>
      <w:r w:rsidRPr="00C81A11">
        <w:rPr>
          <w:lang w:val="ru-RU"/>
        </w:rPr>
        <w:br/>
      </w: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самообразованию, исследовательской деятельности, к осознанному выбору направленности и уровня обучения в дальнейшем.</w:t>
      </w:r>
    </w:p>
    <w:p w:rsidR="00BA50BE" w:rsidRPr="00C81A11" w:rsidRDefault="00C81A11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C81A11">
        <w:rPr>
          <w:rFonts w:ascii="Times New Roman" w:eastAsia="Times New Roman" w:hAnsi="Times New Roman"/>
          <w:b/>
          <w:color w:val="000000"/>
          <w:sz w:val="24"/>
          <w:lang w:val="ru-RU"/>
        </w:rPr>
        <w:t>Формирование культуры здоровья:</w:t>
      </w:r>
    </w:p>
    <w:p w:rsidR="00BA50BE" w:rsidRPr="00C81A11" w:rsidRDefault="00BA50BE">
      <w:pPr>
        <w:rPr>
          <w:lang w:val="ru-RU"/>
        </w:rPr>
        <w:sectPr w:rsidR="00BA50BE" w:rsidRPr="00C81A11">
          <w:pgSz w:w="11900" w:h="16840"/>
          <w:pgMar w:top="298" w:right="650" w:bottom="32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A50BE" w:rsidRPr="00C81A11" w:rsidRDefault="00BA50BE">
      <w:pPr>
        <w:autoSpaceDE w:val="0"/>
        <w:autoSpaceDN w:val="0"/>
        <w:spacing w:after="108" w:line="220" w:lineRule="exact"/>
        <w:rPr>
          <w:lang w:val="ru-RU"/>
        </w:rPr>
      </w:pPr>
    </w:p>
    <w:p w:rsidR="00BA50BE" w:rsidRPr="00C81A11" w:rsidRDefault="00C81A11">
      <w:pPr>
        <w:autoSpaceDE w:val="0"/>
        <w:autoSpaceDN w:val="0"/>
        <w:spacing w:after="0" w:line="281" w:lineRule="auto"/>
        <w:ind w:left="420"/>
        <w:rPr>
          <w:lang w:val="ru-RU"/>
        </w:rPr>
      </w:pPr>
      <w:proofErr w:type="gramStart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—  осознание</w:t>
      </w:r>
      <w:proofErr w:type="gramEnd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 ценности своего здоровья для себя, общества, государства; ответственное </w:t>
      </w:r>
      <w:r w:rsidRPr="00C81A11">
        <w:rPr>
          <w:lang w:val="ru-RU"/>
        </w:rPr>
        <w:br/>
      </w: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отношение к регулярным занятиям физической культурой, в том числе освоению гимнастических упражнений и плавания как важных жизнеобеспечивающих умений; установка на здоровый образ жизни, необходимость соблюдения правил безопасности при занятиях физической культурой и спортом.</w:t>
      </w:r>
    </w:p>
    <w:p w:rsidR="00BA50BE" w:rsidRPr="00C81A11" w:rsidRDefault="00C81A11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C81A11"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Экологическое воспитание:</w:t>
      </w:r>
    </w:p>
    <w:p w:rsidR="00BA50BE" w:rsidRPr="00C81A11" w:rsidRDefault="00C81A11">
      <w:pPr>
        <w:autoSpaceDE w:val="0"/>
        <w:autoSpaceDN w:val="0"/>
        <w:spacing w:before="178" w:after="0"/>
        <w:ind w:left="420"/>
        <w:rPr>
          <w:lang w:val="ru-RU"/>
        </w:rPr>
      </w:pPr>
      <w:proofErr w:type="gramStart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—  экологически</w:t>
      </w:r>
      <w:proofErr w:type="gramEnd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 целесообразное отношение к природе, внимательное отношение к человеку, его потребностям в жизнеобеспечивающих двигательных действиях; ответственное отношение к собственному физическому и психическому здоровью, осознание ценности соблюдения правил безопасного поведения в ситуациях, угрожающих здоровью и жизни людей;</w:t>
      </w:r>
    </w:p>
    <w:p w:rsidR="00BA50BE" w:rsidRPr="00C81A11" w:rsidRDefault="00C81A11">
      <w:pPr>
        <w:autoSpaceDE w:val="0"/>
        <w:autoSpaceDN w:val="0"/>
        <w:spacing w:before="240" w:after="0" w:line="262" w:lineRule="auto"/>
        <w:ind w:left="420"/>
        <w:rPr>
          <w:lang w:val="ru-RU"/>
        </w:rPr>
      </w:pPr>
      <w:proofErr w:type="gramStart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—  экологическое</w:t>
      </w:r>
      <w:proofErr w:type="gramEnd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 мышление, умение руководствоваться им в познавательной, коммуникативной и социальной практике.</w:t>
      </w:r>
    </w:p>
    <w:p w:rsidR="00BA50BE" w:rsidRPr="00C81A11" w:rsidRDefault="00C81A11">
      <w:pPr>
        <w:autoSpaceDE w:val="0"/>
        <w:autoSpaceDN w:val="0"/>
        <w:spacing w:before="298" w:after="0" w:line="230" w:lineRule="auto"/>
        <w:ind w:left="180"/>
        <w:rPr>
          <w:lang w:val="ru-RU"/>
        </w:rPr>
      </w:pPr>
      <w:r w:rsidRPr="00C81A11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BA50BE" w:rsidRPr="00C81A11" w:rsidRDefault="00C81A11">
      <w:pPr>
        <w:tabs>
          <w:tab w:val="left" w:pos="180"/>
        </w:tabs>
        <w:autoSpaceDE w:val="0"/>
        <w:autoSpaceDN w:val="0"/>
        <w:spacing w:before="190" w:after="0" w:line="262" w:lineRule="auto"/>
        <w:ind w:right="864"/>
        <w:rPr>
          <w:lang w:val="ru-RU"/>
        </w:rPr>
      </w:pPr>
      <w:r w:rsidRPr="00C81A11">
        <w:rPr>
          <w:lang w:val="ru-RU"/>
        </w:rPr>
        <w:tab/>
      </w:r>
      <w:proofErr w:type="spellStart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освоения образовательной программы по физической культуре отражают овладение универсальными познавательными действиями.</w:t>
      </w:r>
    </w:p>
    <w:p w:rsidR="00BA50BE" w:rsidRPr="00C81A11" w:rsidRDefault="00C81A11">
      <w:pPr>
        <w:autoSpaceDE w:val="0"/>
        <w:autoSpaceDN w:val="0"/>
        <w:spacing w:before="70" w:after="0" w:line="283" w:lineRule="auto"/>
        <w:ind w:firstLine="180"/>
        <w:rPr>
          <w:lang w:val="ru-RU"/>
        </w:rPr>
      </w:pP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В составе </w:t>
      </w:r>
      <w:proofErr w:type="spellStart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результатов выделяют такие значимые для формирования мировоззрения формы научного познания, как научный факт, гипотеза, теория, закон, понятие, проблема, идея, категория, которые используются в естественно-научных учебных предметах и позволяют на основе знаний из этих предметов формировать представление о целостной 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</w:t>
      </w:r>
    </w:p>
    <w:p w:rsidR="00BA50BE" w:rsidRPr="00C81A11" w:rsidRDefault="00C81A11">
      <w:pPr>
        <w:tabs>
          <w:tab w:val="left" w:pos="180"/>
        </w:tabs>
        <w:autoSpaceDE w:val="0"/>
        <w:autoSpaceDN w:val="0"/>
        <w:spacing w:before="70" w:after="0"/>
        <w:ind w:right="864"/>
        <w:rPr>
          <w:lang w:val="ru-RU"/>
        </w:rPr>
      </w:pPr>
      <w:r w:rsidRPr="00C81A11">
        <w:rPr>
          <w:lang w:val="ru-RU"/>
        </w:rPr>
        <w:tab/>
      </w:r>
      <w:proofErr w:type="spellStart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освоения образовательной программы по физической культуре отражают овладение универсальными учебными действиями, в том числе: </w:t>
      </w:r>
      <w:r w:rsidRPr="00C81A11">
        <w:rPr>
          <w:lang w:val="ru-RU"/>
        </w:rPr>
        <w:br/>
      </w:r>
      <w:r w:rsidRPr="00C81A11">
        <w:rPr>
          <w:lang w:val="ru-RU"/>
        </w:rPr>
        <w:tab/>
      </w: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1) </w:t>
      </w:r>
      <w:r w:rsidRPr="00C81A11">
        <w:rPr>
          <w:rFonts w:ascii="Times New Roman" w:eastAsia="Times New Roman" w:hAnsi="Times New Roman"/>
          <w:b/>
          <w:color w:val="000000"/>
          <w:sz w:val="24"/>
          <w:lang w:val="ru-RU"/>
        </w:rPr>
        <w:t>Познавательные универсальные учебные действия</w:t>
      </w: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, отражающие методы познания окружающего мира:</w:t>
      </w:r>
    </w:p>
    <w:p w:rsidR="00BA50BE" w:rsidRPr="00C81A11" w:rsidRDefault="00C81A11">
      <w:pPr>
        <w:autoSpaceDE w:val="0"/>
        <w:autoSpaceDN w:val="0"/>
        <w:spacing w:before="178" w:after="0" w:line="262" w:lineRule="auto"/>
        <w:ind w:left="420"/>
        <w:rPr>
          <w:lang w:val="ru-RU"/>
        </w:rPr>
      </w:pPr>
      <w:proofErr w:type="gramStart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—  ориентироваться</w:t>
      </w:r>
      <w:proofErr w:type="gramEnd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 в терминах и понятиях, используемых в физической культуре (в пределах изученного), применять изученную терминологию в своих устных и письменных высказываниях;</w:t>
      </w:r>
    </w:p>
    <w:p w:rsidR="00BA50BE" w:rsidRPr="00C81A11" w:rsidRDefault="00C81A11">
      <w:pPr>
        <w:autoSpaceDE w:val="0"/>
        <w:autoSpaceDN w:val="0"/>
        <w:spacing w:before="240" w:after="0" w:line="262" w:lineRule="auto"/>
        <w:ind w:left="420" w:right="864"/>
        <w:rPr>
          <w:lang w:val="ru-RU"/>
        </w:rPr>
      </w:pPr>
      <w:proofErr w:type="gramStart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—  выявлять</w:t>
      </w:r>
      <w:proofErr w:type="gramEnd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признаки положительного влияния занятий физической культурой на работу организма, сохранение его здоровья и эмоционального благополучия;</w:t>
      </w:r>
    </w:p>
    <w:p w:rsidR="00BA50BE" w:rsidRPr="00C81A11" w:rsidRDefault="00C81A11">
      <w:pPr>
        <w:autoSpaceDE w:val="0"/>
        <w:autoSpaceDN w:val="0"/>
        <w:spacing w:before="238" w:after="0" w:line="262" w:lineRule="auto"/>
        <w:ind w:left="420" w:right="864"/>
        <w:rPr>
          <w:lang w:val="ru-RU"/>
        </w:rPr>
      </w:pPr>
      <w:proofErr w:type="gramStart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—  моделировать</w:t>
      </w:r>
      <w:proofErr w:type="gramEnd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 правила безопасного поведения при освоении физических упражнений, плавании;</w:t>
      </w:r>
    </w:p>
    <w:p w:rsidR="00BA50BE" w:rsidRPr="00C81A11" w:rsidRDefault="00C81A11">
      <w:pPr>
        <w:autoSpaceDE w:val="0"/>
        <w:autoSpaceDN w:val="0"/>
        <w:spacing w:before="238" w:after="0" w:line="262" w:lineRule="auto"/>
        <w:ind w:left="420" w:right="1152"/>
        <w:rPr>
          <w:lang w:val="ru-RU"/>
        </w:rPr>
      </w:pPr>
      <w:proofErr w:type="gramStart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</w:t>
      </w:r>
      <w:proofErr w:type="gramEnd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 связь между физическими упражнениями и их влиянием на развитие физических качеств;</w:t>
      </w:r>
    </w:p>
    <w:p w:rsidR="00BA50BE" w:rsidRPr="00C81A11" w:rsidRDefault="00C81A11">
      <w:pPr>
        <w:autoSpaceDE w:val="0"/>
        <w:autoSpaceDN w:val="0"/>
        <w:spacing w:before="238" w:after="0"/>
        <w:ind w:left="420" w:right="432"/>
        <w:rPr>
          <w:lang w:val="ru-RU"/>
        </w:rPr>
      </w:pPr>
      <w:proofErr w:type="gramStart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—  классифицировать</w:t>
      </w:r>
      <w:proofErr w:type="gramEnd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 виды физических упражнений в соответствии с определённым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</w:t>
      </w:r>
      <w:r w:rsidRPr="00C81A11">
        <w:rPr>
          <w:lang w:val="ru-RU"/>
        </w:rPr>
        <w:br/>
      </w: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преимущественному воздействию на развитие отдельных качеств (способностей) человека;</w:t>
      </w:r>
    </w:p>
    <w:p w:rsidR="00BA50BE" w:rsidRPr="00C81A11" w:rsidRDefault="00C81A11">
      <w:pPr>
        <w:autoSpaceDE w:val="0"/>
        <w:autoSpaceDN w:val="0"/>
        <w:spacing w:before="238" w:after="0" w:line="271" w:lineRule="auto"/>
        <w:ind w:left="420" w:right="432"/>
        <w:rPr>
          <w:lang w:val="ru-RU"/>
        </w:rPr>
      </w:pPr>
      <w:proofErr w:type="gramStart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—  приводить</w:t>
      </w:r>
      <w:proofErr w:type="gramEnd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примеры и осуществлять демонстрацию гимнастических упражнений, навыков плавания, ходьбы на лыжах (при условии наличия снежного покрова), упражнений начальной подготовки по виду спорта (по выбору), туристических физических упражнений;</w:t>
      </w:r>
    </w:p>
    <w:p w:rsidR="00BA50BE" w:rsidRPr="00C81A11" w:rsidRDefault="00BA50BE">
      <w:pPr>
        <w:rPr>
          <w:lang w:val="ru-RU"/>
        </w:rPr>
        <w:sectPr w:rsidR="00BA50BE" w:rsidRPr="00C81A11">
          <w:pgSz w:w="11900" w:h="16840"/>
          <w:pgMar w:top="328" w:right="658" w:bottom="398" w:left="666" w:header="720" w:footer="720" w:gutter="0"/>
          <w:cols w:space="720" w:equalWidth="0">
            <w:col w:w="10576" w:space="0"/>
          </w:cols>
          <w:docGrid w:linePitch="360"/>
        </w:sectPr>
      </w:pPr>
    </w:p>
    <w:p w:rsidR="00BA50BE" w:rsidRPr="00C81A11" w:rsidRDefault="00BA50BE">
      <w:pPr>
        <w:autoSpaceDE w:val="0"/>
        <w:autoSpaceDN w:val="0"/>
        <w:spacing w:after="72" w:line="220" w:lineRule="exact"/>
        <w:rPr>
          <w:lang w:val="ru-RU"/>
        </w:rPr>
      </w:pPr>
    </w:p>
    <w:p w:rsidR="00BA50BE" w:rsidRPr="00C81A11" w:rsidRDefault="00C81A11">
      <w:pPr>
        <w:autoSpaceDE w:val="0"/>
        <w:autoSpaceDN w:val="0"/>
        <w:spacing w:after="0" w:line="262" w:lineRule="auto"/>
        <w:ind w:left="420" w:right="432"/>
        <w:rPr>
          <w:lang w:val="ru-RU"/>
        </w:rPr>
      </w:pPr>
      <w:proofErr w:type="gramStart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</w:t>
      </w:r>
      <w:proofErr w:type="gramEnd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 (или в совместной деятельности) составлять комбинацию упражнений для утренней гимнастики с индивидуальным дозированием физических упражнений;</w:t>
      </w:r>
    </w:p>
    <w:p w:rsidR="00BA50BE" w:rsidRPr="00C81A11" w:rsidRDefault="00C81A11">
      <w:pPr>
        <w:autoSpaceDE w:val="0"/>
        <w:autoSpaceDN w:val="0"/>
        <w:spacing w:before="238" w:after="0"/>
        <w:ind w:left="420"/>
        <w:rPr>
          <w:lang w:val="ru-RU"/>
        </w:rPr>
      </w:pPr>
      <w:proofErr w:type="gramStart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—  формировать</w:t>
      </w:r>
      <w:proofErr w:type="gramEnd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 умение понимать причины успеха / неуспеха учебной деятельности, в том числе для целей эффективного развития физических качеств и способностей в соответствии с </w:t>
      </w:r>
      <w:r w:rsidRPr="00C81A11">
        <w:rPr>
          <w:lang w:val="ru-RU"/>
        </w:rPr>
        <w:br/>
      </w: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сенситивными периодами развития, способности конструктивно находить решение и действовать даже в ситуациях неуспеха;</w:t>
      </w:r>
    </w:p>
    <w:p w:rsidR="00BA50BE" w:rsidRPr="00C81A11" w:rsidRDefault="00C81A11">
      <w:pPr>
        <w:autoSpaceDE w:val="0"/>
        <w:autoSpaceDN w:val="0"/>
        <w:spacing w:before="238" w:after="0"/>
        <w:ind w:left="420"/>
        <w:rPr>
          <w:lang w:val="ru-RU"/>
        </w:rPr>
      </w:pPr>
      <w:proofErr w:type="gramStart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—  овладевать</w:t>
      </w:r>
      <w:proofErr w:type="gramEnd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 базовыми предметными и </w:t>
      </w:r>
      <w:proofErr w:type="spellStart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межпредметными</w:t>
      </w:r>
      <w:proofErr w:type="spellEnd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 понятиями, отражающими </w:t>
      </w:r>
      <w:r w:rsidRPr="00C81A11">
        <w:rPr>
          <w:lang w:val="ru-RU"/>
        </w:rPr>
        <w:br/>
      </w: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существенные связи и отношения между объектами и процессами; использовать знания и умения в области культуры движения, эстетического восприятия в учебной деятельности иных учебных предметов;</w:t>
      </w:r>
    </w:p>
    <w:p w:rsidR="00BA50BE" w:rsidRPr="00C81A11" w:rsidRDefault="00C81A11">
      <w:pPr>
        <w:autoSpaceDE w:val="0"/>
        <w:autoSpaceDN w:val="0"/>
        <w:spacing w:before="240" w:after="0" w:line="271" w:lineRule="auto"/>
        <w:ind w:left="420" w:right="144"/>
        <w:rPr>
          <w:lang w:val="ru-RU"/>
        </w:rPr>
      </w:pPr>
      <w:proofErr w:type="gramStart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</w:t>
      </w:r>
      <w:proofErr w:type="gramEnd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 информацию, полученную посредством наблюдений, просмотра </w:t>
      </w:r>
      <w:r w:rsidRPr="00C81A11">
        <w:rPr>
          <w:lang w:val="ru-RU"/>
        </w:rPr>
        <w:br/>
      </w: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видеоматериалов, иллюстраций, для эффективного физического развития, в том числе с использованием гимнастических, игровых, спортивных, туристических физических упражнений;</w:t>
      </w:r>
    </w:p>
    <w:p w:rsidR="00BA50BE" w:rsidRPr="00C81A11" w:rsidRDefault="00C81A11">
      <w:pPr>
        <w:autoSpaceDE w:val="0"/>
        <w:autoSpaceDN w:val="0"/>
        <w:spacing w:before="238" w:after="0"/>
        <w:ind w:left="420"/>
        <w:rPr>
          <w:lang w:val="ru-RU"/>
        </w:rPr>
      </w:pPr>
      <w:proofErr w:type="gramStart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</w:t>
      </w:r>
      <w:proofErr w:type="gramEnd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</w:t>
      </w:r>
      <w:r w:rsidRPr="00C81A11">
        <w:rPr>
          <w:lang w:val="ru-RU"/>
        </w:rPr>
        <w:br/>
      </w: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объективность информации и возможности её использования для решения конкретных учебных задач.</w:t>
      </w:r>
    </w:p>
    <w:p w:rsidR="00BA50BE" w:rsidRPr="00C81A11" w:rsidRDefault="00C81A11">
      <w:pPr>
        <w:autoSpaceDE w:val="0"/>
        <w:autoSpaceDN w:val="0"/>
        <w:spacing w:before="178" w:after="0"/>
        <w:ind w:firstLine="180"/>
        <w:rPr>
          <w:lang w:val="ru-RU"/>
        </w:rPr>
      </w:pP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2) </w:t>
      </w:r>
      <w:r w:rsidRPr="00C81A11">
        <w:rPr>
          <w:rFonts w:ascii="Times New Roman" w:eastAsia="Times New Roman" w:hAnsi="Times New Roman"/>
          <w:b/>
          <w:color w:val="000000"/>
          <w:sz w:val="24"/>
          <w:lang w:val="ru-RU"/>
        </w:rPr>
        <w:t>Коммуникативные универсальные учебные действия</w:t>
      </w: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, отражающие способность </w:t>
      </w:r>
      <w:r w:rsidRPr="00C81A11">
        <w:rPr>
          <w:lang w:val="ru-RU"/>
        </w:rPr>
        <w:br/>
      </w: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обучающегося осуществлять коммуникативную деятельность, использовать правила общения в конкретных учебных и </w:t>
      </w:r>
      <w:proofErr w:type="spellStart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внеучебных</w:t>
      </w:r>
      <w:proofErr w:type="spellEnd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 ситуациях; самостоятельную организацию речевой деятельности в устной и письменной форме:</w:t>
      </w:r>
    </w:p>
    <w:p w:rsidR="00BA50BE" w:rsidRPr="00C81A11" w:rsidRDefault="00C81A11">
      <w:pPr>
        <w:autoSpaceDE w:val="0"/>
        <w:autoSpaceDN w:val="0"/>
        <w:spacing w:before="178" w:after="0" w:line="271" w:lineRule="auto"/>
        <w:ind w:left="420" w:right="864"/>
        <w:rPr>
          <w:lang w:val="ru-RU"/>
        </w:rPr>
      </w:pPr>
      <w:proofErr w:type="gramStart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—  вступать</w:t>
      </w:r>
      <w:proofErr w:type="gramEnd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 в диалог, задавать собеседнику вопросы, использовать реплики-уточнения и дополнения; формулировать собственное мнение и идеи, аргументированно их излагать; выслушивать разные мнения, учитывать их в диалоге;</w:t>
      </w:r>
    </w:p>
    <w:p w:rsidR="00BA50BE" w:rsidRPr="00C81A11" w:rsidRDefault="00C81A11">
      <w:pPr>
        <w:autoSpaceDE w:val="0"/>
        <w:autoSpaceDN w:val="0"/>
        <w:spacing w:before="238" w:after="0" w:line="262" w:lineRule="auto"/>
        <w:ind w:left="420" w:right="864"/>
        <w:rPr>
          <w:lang w:val="ru-RU"/>
        </w:rPr>
      </w:pPr>
      <w:proofErr w:type="gramStart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—  описывать</w:t>
      </w:r>
      <w:proofErr w:type="gramEnd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 влияние физической культуры на здоровье и эмоциональное благополучие человека;</w:t>
      </w:r>
    </w:p>
    <w:p w:rsidR="00BA50BE" w:rsidRPr="00C81A11" w:rsidRDefault="00C81A11">
      <w:pPr>
        <w:autoSpaceDE w:val="0"/>
        <w:autoSpaceDN w:val="0"/>
        <w:spacing w:before="238" w:after="0" w:line="262" w:lineRule="auto"/>
        <w:ind w:left="420" w:right="1008"/>
        <w:rPr>
          <w:lang w:val="ru-RU"/>
        </w:rPr>
      </w:pPr>
      <w:proofErr w:type="gramStart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—  строить</w:t>
      </w:r>
      <w:proofErr w:type="gramEnd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 гипотезы о возможных отрицательных последствиях нарушения правил при выполнении физических движений, в играх и игровых заданиях, спортивных эстафетах;</w:t>
      </w:r>
    </w:p>
    <w:p w:rsidR="00BA50BE" w:rsidRPr="00C81A11" w:rsidRDefault="00C81A11">
      <w:pPr>
        <w:autoSpaceDE w:val="0"/>
        <w:autoSpaceDN w:val="0"/>
        <w:spacing w:before="240" w:after="0"/>
        <w:ind w:left="420" w:right="144"/>
        <w:rPr>
          <w:lang w:val="ru-RU"/>
        </w:rPr>
      </w:pPr>
      <w:proofErr w:type="gramStart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—  организовывать</w:t>
      </w:r>
      <w:proofErr w:type="gramEnd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 (при содействии взрослого или самостоятельно) игры, спортивные эстафеты, выполнение физических упражнений в коллективе, включая обсуждение цели общей </w:t>
      </w:r>
      <w:r w:rsidRPr="00C81A11">
        <w:rPr>
          <w:lang w:val="ru-RU"/>
        </w:rPr>
        <w:br/>
      </w: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деятельности, распределение ролей, выполнение функциональных обязанностей, осуществление действий для достижения результата;</w:t>
      </w:r>
    </w:p>
    <w:p w:rsidR="00BA50BE" w:rsidRPr="00C81A11" w:rsidRDefault="00C81A11">
      <w:pPr>
        <w:autoSpaceDE w:val="0"/>
        <w:autoSpaceDN w:val="0"/>
        <w:spacing w:before="238" w:after="0" w:line="271" w:lineRule="auto"/>
        <w:ind w:left="420" w:right="864"/>
        <w:rPr>
          <w:lang w:val="ru-RU"/>
        </w:rPr>
      </w:pPr>
      <w:proofErr w:type="gramStart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—  проявлять</w:t>
      </w:r>
      <w:proofErr w:type="gramEnd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 интерес к работе товарищей; в доброжелательной форме комментировать и оценивать их достижения, высказывать свои предложения и пожелания; оказывать при необходимости помощь;</w:t>
      </w:r>
    </w:p>
    <w:p w:rsidR="00BA50BE" w:rsidRPr="00C81A11" w:rsidRDefault="00C81A11">
      <w:pPr>
        <w:autoSpaceDE w:val="0"/>
        <w:autoSpaceDN w:val="0"/>
        <w:spacing w:before="238" w:after="0" w:line="271" w:lineRule="auto"/>
        <w:ind w:left="420" w:right="288"/>
        <w:rPr>
          <w:lang w:val="ru-RU"/>
        </w:rPr>
      </w:pPr>
      <w:proofErr w:type="gramStart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—  продуктивно</w:t>
      </w:r>
      <w:proofErr w:type="gramEnd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 сотрудничать (общение, взаимодействие) со сверстниками при решении задач выполнения физических упражнений, игровых заданий и игр на уроках, во внеурочной и внешкольной физкультурной деятельности;</w:t>
      </w:r>
    </w:p>
    <w:p w:rsidR="00BA50BE" w:rsidRPr="00C81A11" w:rsidRDefault="00C81A11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proofErr w:type="gramStart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—  конструктивно</w:t>
      </w:r>
      <w:proofErr w:type="gramEnd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 разрешать конфликты посредством учёта интересов сторон и сотрудничества.</w:t>
      </w:r>
    </w:p>
    <w:p w:rsidR="00BA50BE" w:rsidRPr="00C81A11" w:rsidRDefault="00C81A11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3) </w:t>
      </w:r>
      <w:r w:rsidRPr="00C81A11">
        <w:rPr>
          <w:rFonts w:ascii="Times New Roman" w:eastAsia="Times New Roman" w:hAnsi="Times New Roman"/>
          <w:b/>
          <w:color w:val="000000"/>
          <w:sz w:val="24"/>
          <w:lang w:val="ru-RU"/>
        </w:rPr>
        <w:t>Регулятивные универсальные учебные действия</w:t>
      </w: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, отражающие способности обучающегося</w:t>
      </w:r>
    </w:p>
    <w:p w:rsidR="00BA50BE" w:rsidRPr="00C81A11" w:rsidRDefault="00BA50BE">
      <w:pPr>
        <w:rPr>
          <w:lang w:val="ru-RU"/>
        </w:rPr>
        <w:sectPr w:rsidR="00BA50BE" w:rsidRPr="00C81A11">
          <w:pgSz w:w="11900" w:h="16840"/>
          <w:pgMar w:top="292" w:right="666" w:bottom="438" w:left="666" w:header="720" w:footer="720" w:gutter="0"/>
          <w:cols w:space="720" w:equalWidth="0">
            <w:col w:w="10568" w:space="0"/>
          </w:cols>
          <w:docGrid w:linePitch="360"/>
        </w:sectPr>
      </w:pPr>
    </w:p>
    <w:p w:rsidR="00BA50BE" w:rsidRPr="00C81A11" w:rsidRDefault="00BA50BE">
      <w:pPr>
        <w:autoSpaceDE w:val="0"/>
        <w:autoSpaceDN w:val="0"/>
        <w:spacing w:after="66" w:line="220" w:lineRule="exact"/>
        <w:rPr>
          <w:lang w:val="ru-RU"/>
        </w:rPr>
      </w:pPr>
    </w:p>
    <w:p w:rsidR="00BA50BE" w:rsidRPr="00C81A11" w:rsidRDefault="00C81A11">
      <w:pPr>
        <w:autoSpaceDE w:val="0"/>
        <w:autoSpaceDN w:val="0"/>
        <w:spacing w:after="0" w:line="262" w:lineRule="auto"/>
        <w:ind w:right="288"/>
        <w:rPr>
          <w:lang w:val="ru-RU"/>
        </w:rPr>
      </w:pP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строить учебно-познавательную деятельность, учитывая все её компоненты (цель, мотив, прогноз, средства, контроль, оценка):</w:t>
      </w:r>
    </w:p>
    <w:p w:rsidR="00BA50BE" w:rsidRPr="00C81A11" w:rsidRDefault="00C81A11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proofErr w:type="gramStart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—  оценивать</w:t>
      </w:r>
      <w:proofErr w:type="gramEnd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 влияние занятий физической подготовкой на состояние своего организма (снятие утомляемости, улучшение настроения, уменьшение частоты простудных заболеваний);</w:t>
      </w:r>
    </w:p>
    <w:p w:rsidR="00BA50BE" w:rsidRPr="00C81A11" w:rsidRDefault="00C81A11">
      <w:pPr>
        <w:autoSpaceDE w:val="0"/>
        <w:autoSpaceDN w:val="0"/>
        <w:spacing w:before="238" w:after="0" w:line="262" w:lineRule="auto"/>
        <w:ind w:left="420" w:right="288"/>
        <w:rPr>
          <w:lang w:val="ru-RU"/>
        </w:rPr>
      </w:pPr>
      <w:proofErr w:type="gramStart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—  контролировать</w:t>
      </w:r>
      <w:proofErr w:type="gramEnd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 состояние организма на уроках физической культуры и в самостоятельной повседневной физической деятельности по показателям частоты пульса и самочувствия;</w:t>
      </w:r>
    </w:p>
    <w:p w:rsidR="00BA50BE" w:rsidRPr="00C81A11" w:rsidRDefault="00C81A11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proofErr w:type="gramStart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—  предусматривать</w:t>
      </w:r>
      <w:proofErr w:type="gramEnd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 возникновение возможных ситуаций, опасных для здоровья и жизни;</w:t>
      </w:r>
    </w:p>
    <w:p w:rsidR="00BA50BE" w:rsidRPr="00C81A11" w:rsidRDefault="00C81A11">
      <w:pPr>
        <w:autoSpaceDE w:val="0"/>
        <w:autoSpaceDN w:val="0"/>
        <w:spacing w:before="238" w:after="0" w:line="274" w:lineRule="auto"/>
        <w:ind w:left="420"/>
        <w:rPr>
          <w:lang w:val="ru-RU"/>
        </w:rPr>
      </w:pPr>
      <w:proofErr w:type="gramStart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—  проявлять</w:t>
      </w:r>
      <w:proofErr w:type="gramEnd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 волевую </w:t>
      </w:r>
      <w:proofErr w:type="spellStart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саморегуляцию</w:t>
      </w:r>
      <w:proofErr w:type="spellEnd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 при планировании и выполнении намеченных планов организации своей жизнедеятельности; проявлять стремление к успешной образовательной, в том числе физкультурно-спортивной, деятельности; анализировать свои ошибки;</w:t>
      </w:r>
    </w:p>
    <w:p w:rsidR="00BA50BE" w:rsidRPr="00C81A11" w:rsidRDefault="00C81A11">
      <w:pPr>
        <w:autoSpaceDE w:val="0"/>
        <w:autoSpaceDN w:val="0"/>
        <w:spacing w:before="238" w:after="0" w:line="262" w:lineRule="auto"/>
        <w:ind w:left="420" w:right="1296"/>
        <w:rPr>
          <w:lang w:val="ru-RU"/>
        </w:rPr>
      </w:pPr>
      <w:proofErr w:type="gramStart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—  осуществлять</w:t>
      </w:r>
      <w:proofErr w:type="gramEnd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 информационную, познавательную и практическую деятельность с использованием различных средств информации и коммуникации.</w:t>
      </w:r>
    </w:p>
    <w:p w:rsidR="00BA50BE" w:rsidRPr="00C81A11" w:rsidRDefault="00C81A11">
      <w:pPr>
        <w:autoSpaceDE w:val="0"/>
        <w:autoSpaceDN w:val="0"/>
        <w:spacing w:before="298" w:after="0" w:line="230" w:lineRule="auto"/>
        <w:ind w:left="180"/>
        <w:rPr>
          <w:lang w:val="ru-RU"/>
        </w:rPr>
      </w:pPr>
      <w:r w:rsidRPr="00C81A11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BA50BE" w:rsidRPr="00C81A11" w:rsidRDefault="00C81A11">
      <w:pPr>
        <w:tabs>
          <w:tab w:val="left" w:pos="180"/>
        </w:tabs>
        <w:autoSpaceDE w:val="0"/>
        <w:autoSpaceDN w:val="0"/>
        <w:spacing w:before="190" w:after="0" w:line="262" w:lineRule="auto"/>
        <w:ind w:right="720"/>
        <w:rPr>
          <w:lang w:val="ru-RU"/>
        </w:rPr>
      </w:pPr>
      <w:r w:rsidRPr="00C81A11">
        <w:rPr>
          <w:lang w:val="ru-RU"/>
        </w:rPr>
        <w:tab/>
      </w: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Предметные результаты изучения учебного предмета «Физическая культура» отражают опыт учащихся в физкультурной деятельности.</w:t>
      </w:r>
    </w:p>
    <w:p w:rsidR="00BA50BE" w:rsidRPr="00C81A11" w:rsidRDefault="00C81A11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В составе предметных результатов по освоению обязательного содержания, установленного данной программой, выделяются: полученные знания, освоенные обучающимися; умения и способы действий, специфические для предметной области «Физическая культура» периода развития детей возраста начальной школы; виды деятельности по получению новых знаний, их интерпретации, преобразованию и применению в различных учебных и новых ситуациях.</w:t>
      </w:r>
    </w:p>
    <w:p w:rsidR="00BA50BE" w:rsidRPr="00C81A11" w:rsidRDefault="00C81A11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C81A11">
        <w:rPr>
          <w:lang w:val="ru-RU"/>
        </w:rPr>
        <w:tab/>
      </w: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В состав предметных результатов по освоению обязательного содержания включены физические упражнения:</w:t>
      </w:r>
    </w:p>
    <w:p w:rsidR="00BA50BE" w:rsidRPr="00C81A11" w:rsidRDefault="00C81A11">
      <w:pPr>
        <w:autoSpaceDE w:val="0"/>
        <w:autoSpaceDN w:val="0"/>
        <w:spacing w:before="178" w:after="0"/>
        <w:ind w:left="420" w:right="288"/>
        <w:rPr>
          <w:lang w:val="ru-RU"/>
        </w:rPr>
      </w:pPr>
      <w:proofErr w:type="gramStart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—  гимнастические</w:t>
      </w:r>
      <w:proofErr w:type="gramEnd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движений;</w:t>
      </w:r>
    </w:p>
    <w:p w:rsidR="00BA50BE" w:rsidRPr="00C81A11" w:rsidRDefault="00C81A11">
      <w:pPr>
        <w:autoSpaceDE w:val="0"/>
        <w:autoSpaceDN w:val="0"/>
        <w:spacing w:before="238" w:after="0" w:line="281" w:lineRule="auto"/>
        <w:ind w:left="420" w:right="144"/>
        <w:rPr>
          <w:lang w:val="ru-RU"/>
        </w:rPr>
      </w:pPr>
      <w:proofErr w:type="gramStart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—  игровые</w:t>
      </w:r>
      <w:proofErr w:type="gramEnd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 упражнения, состоящие из естественных видов действий (элементарных движений, бега, бросков и т. п.),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(точнее бросить, быстрее добежать, выполнить в соответствии с предлагаемой техникой выполнения или конечным результатом задания и т. п.);</w:t>
      </w:r>
    </w:p>
    <w:p w:rsidR="00BA50BE" w:rsidRPr="00C81A11" w:rsidRDefault="00C81A11">
      <w:pPr>
        <w:autoSpaceDE w:val="0"/>
        <w:autoSpaceDN w:val="0"/>
        <w:spacing w:before="238" w:after="0"/>
        <w:ind w:left="420" w:right="576"/>
        <w:rPr>
          <w:lang w:val="ru-RU"/>
        </w:rPr>
      </w:pPr>
      <w:proofErr w:type="gramStart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—  туристические</w:t>
      </w:r>
      <w:proofErr w:type="gramEnd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 физические упражнения, включающие ходьбу, бег, прыжки, преодоление препятствий, ходьбу на лыжах, езду на велосипеде, эффективность которых оценивается комплексным воздействием на организм и результативностью преодоления расстояния и препятствий на местности;</w:t>
      </w:r>
    </w:p>
    <w:p w:rsidR="00BA50BE" w:rsidRPr="00C81A11" w:rsidRDefault="00C81A11">
      <w:pPr>
        <w:autoSpaceDE w:val="0"/>
        <w:autoSpaceDN w:val="0"/>
        <w:spacing w:before="238" w:after="0" w:line="281" w:lineRule="auto"/>
        <w:ind w:left="420" w:right="144"/>
        <w:rPr>
          <w:lang w:val="ru-RU"/>
        </w:rPr>
      </w:pPr>
      <w:proofErr w:type="gramStart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—  спортивные</w:t>
      </w:r>
      <w:proofErr w:type="gramEnd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 упражнения объединяют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 К последней группе в программе условно относятся некоторые физические упражнения первых трёх трупп, если им присущи перечисленные признаки (спортивные гимнастические упражнения, </w:t>
      </w:r>
      <w:r w:rsidRPr="00C81A11">
        <w:rPr>
          <w:lang w:val="ru-RU"/>
        </w:rPr>
        <w:br/>
      </w: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спортивные игровые упражнения, спортивные туристические упражнения).</w:t>
      </w:r>
    </w:p>
    <w:p w:rsidR="00BA50BE" w:rsidRPr="00C81A11" w:rsidRDefault="00BA50BE">
      <w:pPr>
        <w:rPr>
          <w:lang w:val="ru-RU"/>
        </w:rPr>
        <w:sectPr w:rsidR="00BA50BE" w:rsidRPr="00C81A11">
          <w:pgSz w:w="11900" w:h="16840"/>
          <w:pgMar w:top="286" w:right="706" w:bottom="408" w:left="666" w:header="720" w:footer="720" w:gutter="0"/>
          <w:cols w:space="720" w:equalWidth="0">
            <w:col w:w="10528" w:space="0"/>
          </w:cols>
          <w:docGrid w:linePitch="360"/>
        </w:sectPr>
      </w:pPr>
    </w:p>
    <w:p w:rsidR="00BA50BE" w:rsidRPr="00C81A11" w:rsidRDefault="00BA50BE">
      <w:pPr>
        <w:autoSpaceDE w:val="0"/>
        <w:autoSpaceDN w:val="0"/>
        <w:spacing w:after="78" w:line="220" w:lineRule="exact"/>
        <w:rPr>
          <w:lang w:val="ru-RU"/>
        </w:rPr>
      </w:pPr>
    </w:p>
    <w:p w:rsidR="00BA50BE" w:rsidRPr="00C81A11" w:rsidRDefault="00C81A11">
      <w:pPr>
        <w:autoSpaceDE w:val="0"/>
        <w:autoSpaceDN w:val="0"/>
        <w:spacing w:after="0" w:line="262" w:lineRule="auto"/>
        <w:ind w:left="180" w:right="432"/>
        <w:rPr>
          <w:lang w:val="ru-RU"/>
        </w:rPr>
      </w:pPr>
      <w:r w:rsidRPr="00C81A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Предметные результаты </w:t>
      </w: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отражают </w:t>
      </w:r>
      <w:proofErr w:type="spellStart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 у обучающихся определённых умений. </w:t>
      </w:r>
      <w:r w:rsidRPr="00C81A11">
        <w:rPr>
          <w:rFonts w:ascii="Times New Roman" w:eastAsia="Times New Roman" w:hAnsi="Times New Roman"/>
          <w:b/>
          <w:color w:val="000000"/>
          <w:sz w:val="24"/>
          <w:lang w:val="ru-RU"/>
        </w:rPr>
        <w:t>1) Знания о физической культуре:</w:t>
      </w:r>
    </w:p>
    <w:p w:rsidR="00BA50BE" w:rsidRPr="00C81A11" w:rsidRDefault="00C81A11">
      <w:pPr>
        <w:autoSpaceDE w:val="0"/>
        <w:autoSpaceDN w:val="0"/>
        <w:spacing w:before="178" w:after="0" w:line="262" w:lineRule="auto"/>
        <w:ind w:left="420" w:right="288"/>
        <w:rPr>
          <w:lang w:val="ru-RU"/>
        </w:rPr>
      </w:pPr>
      <w:proofErr w:type="gramStart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—  различать</w:t>
      </w:r>
      <w:proofErr w:type="gramEnd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 основные предметные области физической культуры (гимнастика, игры, туризм, спорт);</w:t>
      </w:r>
    </w:p>
    <w:p w:rsidR="00BA50BE" w:rsidRPr="00C81A11" w:rsidRDefault="00C81A11">
      <w:pPr>
        <w:autoSpaceDE w:val="0"/>
        <w:autoSpaceDN w:val="0"/>
        <w:spacing w:before="238" w:after="0"/>
        <w:ind w:left="420" w:right="144"/>
        <w:rPr>
          <w:lang w:val="ru-RU"/>
        </w:rPr>
      </w:pPr>
      <w:proofErr w:type="gramStart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</w:t>
      </w:r>
      <w:proofErr w:type="gramEnd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 правила составления распорядка дня с использованием знаний принципов личной гигиены, требований к одежде и обуви для занятий физическими упражнениями в зале и на улице; иметь представление о здоровом образе жизни, о важности ведения активного образа жизни;</w:t>
      </w:r>
    </w:p>
    <w:p w:rsidR="00BA50BE" w:rsidRPr="00C81A11" w:rsidRDefault="00C81A11">
      <w:pPr>
        <w:autoSpaceDE w:val="0"/>
        <w:autoSpaceDN w:val="0"/>
        <w:spacing w:before="240" w:after="0" w:line="262" w:lineRule="auto"/>
        <w:ind w:left="420" w:right="1008"/>
        <w:rPr>
          <w:lang w:val="ru-RU"/>
        </w:rPr>
      </w:pPr>
      <w:proofErr w:type="gramStart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—  знать</w:t>
      </w:r>
      <w:proofErr w:type="gramEnd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 и формулировать основные правила безопасного поведения в местах занятий физическими упражнениями (в спортивном зале, на спортивной площадке, в бассейне);</w:t>
      </w:r>
    </w:p>
    <w:p w:rsidR="00BA50BE" w:rsidRPr="00C81A11" w:rsidRDefault="00C81A11">
      <w:pPr>
        <w:autoSpaceDE w:val="0"/>
        <w:autoSpaceDN w:val="0"/>
        <w:spacing w:before="240" w:after="0" w:line="281" w:lineRule="auto"/>
        <w:ind w:left="420" w:right="288"/>
        <w:rPr>
          <w:lang w:val="ru-RU"/>
        </w:rPr>
      </w:pPr>
      <w:proofErr w:type="gramStart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—  знать</w:t>
      </w:r>
      <w:proofErr w:type="gramEnd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 и формулировать простейшие правила закаливания и организации самостоятельных занятий физическими упражнениями, уметь применять их в повседневной жизни; понимать и раскрывать значение регулярного выполнения гимнастических упражнений для гармоничного развития; знать и описывать формы наблюдения за динамикой развития гибкости и </w:t>
      </w:r>
      <w:r w:rsidRPr="00C81A11">
        <w:rPr>
          <w:lang w:val="ru-RU"/>
        </w:rPr>
        <w:br/>
      </w: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координационных способностей;</w:t>
      </w:r>
    </w:p>
    <w:p w:rsidR="00BA50BE" w:rsidRPr="00C81A11" w:rsidRDefault="00C81A11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proofErr w:type="gramStart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—  знать</w:t>
      </w:r>
      <w:proofErr w:type="gramEnd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 основные виды разминки.</w:t>
      </w:r>
    </w:p>
    <w:p w:rsidR="00BA50BE" w:rsidRPr="00C81A11" w:rsidRDefault="00C81A11">
      <w:pPr>
        <w:tabs>
          <w:tab w:val="left" w:pos="180"/>
        </w:tabs>
        <w:autoSpaceDE w:val="0"/>
        <w:autoSpaceDN w:val="0"/>
        <w:spacing w:before="178" w:after="0" w:line="271" w:lineRule="auto"/>
        <w:ind w:right="1152"/>
        <w:rPr>
          <w:lang w:val="ru-RU"/>
        </w:rPr>
      </w:pPr>
      <w:r w:rsidRPr="00C81A11">
        <w:rPr>
          <w:lang w:val="ru-RU"/>
        </w:rPr>
        <w:tab/>
      </w:r>
      <w:r w:rsidRPr="00C81A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2) Способы физкультурной деятельности: </w:t>
      </w:r>
      <w:r w:rsidRPr="00C81A11">
        <w:rPr>
          <w:lang w:val="ru-RU"/>
        </w:rPr>
        <w:br/>
      </w:r>
      <w:r w:rsidRPr="00C81A11">
        <w:rPr>
          <w:lang w:val="ru-RU"/>
        </w:rPr>
        <w:tab/>
      </w:r>
      <w:r w:rsidRPr="00C81A1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Самостоятельные занятия общеразвивающими и </w:t>
      </w:r>
      <w:proofErr w:type="spellStart"/>
      <w:r w:rsidRPr="00C81A11">
        <w:rPr>
          <w:rFonts w:ascii="Times New Roman" w:eastAsia="Times New Roman" w:hAnsi="Times New Roman"/>
          <w:i/>
          <w:color w:val="000000"/>
          <w:sz w:val="24"/>
          <w:lang w:val="ru-RU"/>
        </w:rPr>
        <w:t>здоровьеформирующими</w:t>
      </w:r>
      <w:proofErr w:type="spellEnd"/>
      <w:r w:rsidRPr="00C81A1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физическими упражнениями:</w:t>
      </w:r>
    </w:p>
    <w:p w:rsidR="00BA50BE" w:rsidRPr="00C81A11" w:rsidRDefault="00C81A11">
      <w:pPr>
        <w:autoSpaceDE w:val="0"/>
        <w:autoSpaceDN w:val="0"/>
        <w:spacing w:before="178" w:after="0" w:line="262" w:lineRule="auto"/>
        <w:ind w:left="420" w:right="288"/>
        <w:rPr>
          <w:lang w:val="ru-RU"/>
        </w:rPr>
      </w:pPr>
      <w:proofErr w:type="gramStart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—  выбирать</w:t>
      </w:r>
      <w:proofErr w:type="gramEnd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 гимнастические упражнения для формирования стопы, осанки в положении стоя, сидя и при ходьбе; упражнения для развития гибкости и координации;</w:t>
      </w:r>
    </w:p>
    <w:p w:rsidR="00BA50BE" w:rsidRPr="00C81A11" w:rsidRDefault="00C81A11">
      <w:pPr>
        <w:autoSpaceDE w:val="0"/>
        <w:autoSpaceDN w:val="0"/>
        <w:spacing w:before="238" w:after="0"/>
        <w:ind w:left="420" w:right="720"/>
        <w:rPr>
          <w:lang w:val="ru-RU"/>
        </w:rPr>
      </w:pPr>
      <w:proofErr w:type="gramStart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—  составлять</w:t>
      </w:r>
      <w:proofErr w:type="gramEnd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 и выполнять индивидуальный распорядок дня с включением утренней гимнастики, физкультминуток, выполнения упражнений гимнастики; измерять и </w:t>
      </w:r>
      <w:r w:rsidRPr="00C81A11">
        <w:rPr>
          <w:lang w:val="ru-RU"/>
        </w:rPr>
        <w:br/>
      </w: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демонстрировать в записи индивидуальные показатели длины и массы тела, сравнивать их значения с рекомендуемыми для гармоничного развития значениями.</w:t>
      </w:r>
    </w:p>
    <w:p w:rsidR="00BA50BE" w:rsidRPr="00C81A11" w:rsidRDefault="00C81A11">
      <w:pPr>
        <w:tabs>
          <w:tab w:val="left" w:pos="180"/>
        </w:tabs>
        <w:autoSpaceDE w:val="0"/>
        <w:autoSpaceDN w:val="0"/>
        <w:spacing w:before="178" w:after="0" w:line="262" w:lineRule="auto"/>
        <w:ind w:right="1296"/>
        <w:rPr>
          <w:lang w:val="ru-RU"/>
        </w:rPr>
      </w:pPr>
      <w:r w:rsidRPr="00C81A11">
        <w:rPr>
          <w:lang w:val="ru-RU"/>
        </w:rPr>
        <w:tab/>
      </w:r>
      <w:r w:rsidRPr="00C81A11">
        <w:rPr>
          <w:rFonts w:ascii="Times New Roman" w:eastAsia="Times New Roman" w:hAnsi="Times New Roman"/>
          <w:i/>
          <w:color w:val="000000"/>
          <w:sz w:val="24"/>
          <w:lang w:val="ru-RU"/>
        </w:rPr>
        <w:t>Самостоятельные развивающие, подвижные игры и спортивные эстафеты, строевые упражнения:</w:t>
      </w:r>
    </w:p>
    <w:p w:rsidR="00BA50BE" w:rsidRPr="00C81A11" w:rsidRDefault="00C81A11">
      <w:pPr>
        <w:autoSpaceDE w:val="0"/>
        <w:autoSpaceDN w:val="0"/>
        <w:spacing w:before="180" w:after="0" w:line="281" w:lineRule="auto"/>
        <w:ind w:left="420"/>
        <w:rPr>
          <w:lang w:val="ru-RU"/>
        </w:rPr>
      </w:pPr>
      <w:proofErr w:type="gramStart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—  участвовать</w:t>
      </w:r>
      <w:proofErr w:type="gramEnd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 в спортивных эстафетах, развивающих подвижных играх, в том числе ролевых, с заданиями на выполнение движений под музыку и с использованием танцевальных шагов; выполнять игровые задания для знакомства с видами спорта, плаванием, основами туристической деятельности; общаться и взаимодействовать в игровой деятельности; выполнять команды и строевые упражнения.</w:t>
      </w:r>
    </w:p>
    <w:p w:rsidR="00BA50BE" w:rsidRPr="00C81A11" w:rsidRDefault="00C81A11">
      <w:pPr>
        <w:autoSpaceDE w:val="0"/>
        <w:autoSpaceDN w:val="0"/>
        <w:spacing w:before="178" w:after="0" w:line="262" w:lineRule="auto"/>
        <w:ind w:left="180" w:right="5328"/>
        <w:rPr>
          <w:lang w:val="ru-RU"/>
        </w:rPr>
      </w:pPr>
      <w:r w:rsidRPr="00C81A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3) Физическое совершенствование: </w:t>
      </w:r>
      <w:r w:rsidRPr="00C81A11">
        <w:rPr>
          <w:lang w:val="ru-RU"/>
        </w:rPr>
        <w:br/>
      </w:r>
      <w:r w:rsidRPr="00C81A11">
        <w:rPr>
          <w:rFonts w:ascii="Times New Roman" w:eastAsia="Times New Roman" w:hAnsi="Times New Roman"/>
          <w:i/>
          <w:color w:val="000000"/>
          <w:sz w:val="24"/>
          <w:lang w:val="ru-RU"/>
        </w:rPr>
        <w:t>Физкультурно-оздоровительная деятельность:</w:t>
      </w:r>
    </w:p>
    <w:p w:rsidR="00BA50BE" w:rsidRPr="00C81A11" w:rsidRDefault="00C81A11">
      <w:pPr>
        <w:autoSpaceDE w:val="0"/>
        <w:autoSpaceDN w:val="0"/>
        <w:spacing w:before="178" w:after="0" w:line="262" w:lineRule="auto"/>
        <w:ind w:left="420" w:right="576"/>
        <w:rPr>
          <w:lang w:val="ru-RU"/>
        </w:rPr>
      </w:pPr>
      <w:proofErr w:type="gramStart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—  осваивать</w:t>
      </w:r>
      <w:proofErr w:type="gramEnd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 технику выполнения гимнастических упражнений для формирования опорно-двигательного аппарата, включая гимнастический шаг, мягкий бег;</w:t>
      </w:r>
    </w:p>
    <w:p w:rsidR="00BA50BE" w:rsidRPr="00C81A11" w:rsidRDefault="00C81A11">
      <w:pPr>
        <w:autoSpaceDE w:val="0"/>
        <w:autoSpaceDN w:val="0"/>
        <w:spacing w:before="238" w:after="0" w:line="271" w:lineRule="auto"/>
        <w:ind w:left="420" w:right="144"/>
        <w:rPr>
          <w:lang w:val="ru-RU"/>
        </w:rPr>
      </w:pPr>
      <w:proofErr w:type="gramStart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—  упражнения</w:t>
      </w:r>
      <w:proofErr w:type="gramEnd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 основной гимнастики на развитие физических качеств (гибкость, координация), эффективность развития которых приходится на возрастной период начальной школы, и развития силы, основанной на удержании собственного веса;</w:t>
      </w:r>
    </w:p>
    <w:p w:rsidR="00BA50BE" w:rsidRPr="00C81A11" w:rsidRDefault="00C81A11">
      <w:pPr>
        <w:autoSpaceDE w:val="0"/>
        <w:autoSpaceDN w:val="0"/>
        <w:spacing w:before="238" w:after="0" w:line="262" w:lineRule="auto"/>
        <w:ind w:left="420" w:right="288"/>
        <w:rPr>
          <w:lang w:val="ru-RU"/>
        </w:rPr>
      </w:pPr>
      <w:proofErr w:type="gramStart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—  осваивать</w:t>
      </w:r>
      <w:proofErr w:type="gramEnd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 гимнастические упражнения на развитие моторики, координационно-скоростных способностей, в том числе с использованием гимнастических предметов (скакалка, мяч);</w:t>
      </w:r>
    </w:p>
    <w:p w:rsidR="00BA50BE" w:rsidRPr="00C81A11" w:rsidRDefault="00BA50BE">
      <w:pPr>
        <w:rPr>
          <w:lang w:val="ru-RU"/>
        </w:rPr>
        <w:sectPr w:rsidR="00BA50BE" w:rsidRPr="00C81A11">
          <w:pgSz w:w="11900" w:h="16840"/>
          <w:pgMar w:top="298" w:right="710" w:bottom="302" w:left="666" w:header="720" w:footer="720" w:gutter="0"/>
          <w:cols w:space="720" w:equalWidth="0">
            <w:col w:w="10524" w:space="0"/>
          </w:cols>
          <w:docGrid w:linePitch="360"/>
        </w:sectPr>
      </w:pPr>
    </w:p>
    <w:p w:rsidR="00BA50BE" w:rsidRPr="00C81A11" w:rsidRDefault="00BA50BE">
      <w:pPr>
        <w:autoSpaceDE w:val="0"/>
        <w:autoSpaceDN w:val="0"/>
        <w:spacing w:after="168" w:line="220" w:lineRule="exact"/>
        <w:rPr>
          <w:lang w:val="ru-RU"/>
        </w:rPr>
      </w:pPr>
    </w:p>
    <w:p w:rsidR="00BA50BE" w:rsidRPr="00C81A11" w:rsidRDefault="00C81A11">
      <w:pPr>
        <w:autoSpaceDE w:val="0"/>
        <w:autoSpaceDN w:val="0"/>
        <w:spacing w:after="0" w:line="271" w:lineRule="auto"/>
        <w:rPr>
          <w:lang w:val="ru-RU"/>
        </w:rPr>
      </w:pPr>
      <w:proofErr w:type="gramStart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—  осваивать</w:t>
      </w:r>
      <w:proofErr w:type="gramEnd"/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 xml:space="preserve"> гимнастические упражнения, направленные на развитие жизненно важных навыков и умений (группировка, кувырки; повороты в обе стороны; равновесие на каждой ноге </w:t>
      </w:r>
      <w:r w:rsidRPr="00C81A11">
        <w:rPr>
          <w:lang w:val="ru-RU"/>
        </w:rPr>
        <w:br/>
      </w:r>
      <w:r w:rsidRPr="00C81A11">
        <w:rPr>
          <w:rFonts w:ascii="Times New Roman" w:eastAsia="Times New Roman" w:hAnsi="Times New Roman"/>
          <w:color w:val="000000"/>
          <w:sz w:val="24"/>
          <w:lang w:val="ru-RU"/>
        </w:rPr>
        <w:t>попеременно; прыжки толчком с двух ног вперёд, назад, с поворотом в обе стороны;</w:t>
      </w:r>
    </w:p>
    <w:p w:rsidR="00BA50BE" w:rsidRPr="009D569B" w:rsidRDefault="00C81A11">
      <w:pPr>
        <w:autoSpaceDE w:val="0"/>
        <w:autoSpaceDN w:val="0"/>
        <w:spacing w:before="238" w:after="0" w:line="230" w:lineRule="auto"/>
        <w:rPr>
          <w:lang w:val="ru-RU"/>
        </w:rPr>
      </w:pPr>
      <w:proofErr w:type="gramStart"/>
      <w:r w:rsidRPr="009D569B">
        <w:rPr>
          <w:rFonts w:ascii="Times New Roman" w:eastAsia="Times New Roman" w:hAnsi="Times New Roman"/>
          <w:color w:val="000000"/>
          <w:sz w:val="24"/>
          <w:lang w:val="ru-RU"/>
        </w:rPr>
        <w:t>—  осваивать</w:t>
      </w:r>
      <w:proofErr w:type="gramEnd"/>
      <w:r w:rsidRPr="009D569B">
        <w:rPr>
          <w:rFonts w:ascii="Times New Roman" w:eastAsia="Times New Roman" w:hAnsi="Times New Roman"/>
          <w:color w:val="000000"/>
          <w:sz w:val="24"/>
          <w:lang w:val="ru-RU"/>
        </w:rPr>
        <w:t xml:space="preserve"> способы игровой деятельности.</w:t>
      </w:r>
    </w:p>
    <w:p w:rsidR="00BA50BE" w:rsidRPr="009D569B" w:rsidRDefault="00BA50BE">
      <w:pPr>
        <w:rPr>
          <w:lang w:val="ru-RU"/>
        </w:rPr>
        <w:sectPr w:rsidR="00BA50BE" w:rsidRPr="009D569B">
          <w:pgSz w:w="11900" w:h="16840"/>
          <w:pgMar w:top="388" w:right="754" w:bottom="1440" w:left="1086" w:header="720" w:footer="720" w:gutter="0"/>
          <w:cols w:space="720" w:equalWidth="0">
            <w:col w:w="10059" w:space="0"/>
          </w:cols>
          <w:docGrid w:linePitch="360"/>
        </w:sectPr>
      </w:pPr>
    </w:p>
    <w:p w:rsidR="00BA50BE" w:rsidRPr="009D569B" w:rsidRDefault="00BA50BE">
      <w:pPr>
        <w:autoSpaceDE w:val="0"/>
        <w:autoSpaceDN w:val="0"/>
        <w:spacing w:after="64" w:line="220" w:lineRule="exact"/>
        <w:rPr>
          <w:lang w:val="ru-RU"/>
        </w:rPr>
      </w:pPr>
    </w:p>
    <w:p w:rsidR="00BA50BE" w:rsidRPr="009D569B" w:rsidRDefault="00C81A11">
      <w:pPr>
        <w:autoSpaceDE w:val="0"/>
        <w:autoSpaceDN w:val="0"/>
        <w:spacing w:after="258" w:line="233" w:lineRule="auto"/>
        <w:rPr>
          <w:lang w:val="ru-RU"/>
        </w:rPr>
      </w:pPr>
      <w:r w:rsidRPr="009D569B">
        <w:rPr>
          <w:rFonts w:ascii="Times New Roman" w:eastAsia="Times New Roman" w:hAnsi="Times New Roman"/>
          <w:b/>
          <w:color w:val="000000"/>
          <w:w w:val="101"/>
          <w:sz w:val="19"/>
          <w:lang w:val="ru-RU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8214"/>
        <w:gridCol w:w="528"/>
        <w:gridCol w:w="1104"/>
        <w:gridCol w:w="1140"/>
        <w:gridCol w:w="804"/>
        <w:gridCol w:w="1106"/>
        <w:gridCol w:w="828"/>
        <w:gridCol w:w="1382"/>
      </w:tblGrid>
      <w:tr w:rsidR="00BA50BE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Default="00C81A1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82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C81A1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C81A1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Default="00C81A11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Default="00C81A11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11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Default="00C81A11">
            <w:pPr>
              <w:autoSpaceDE w:val="0"/>
              <w:autoSpaceDN w:val="0"/>
              <w:spacing w:before="78" w:after="0" w:line="245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деятельности</w:t>
            </w:r>
          </w:p>
        </w:tc>
        <w:tc>
          <w:tcPr>
            <w:tcW w:w="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Default="00C81A11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Default="00C81A11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BA50BE" w:rsidTr="00C81A11">
        <w:trPr>
          <w:trHeight w:hRule="exact" w:val="576"/>
        </w:trPr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BE" w:rsidRDefault="00BA50BE"/>
        </w:tc>
        <w:tc>
          <w:tcPr>
            <w:tcW w:w="82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BE" w:rsidRDefault="00BA50BE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Default="00C81A1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Default="00C81A11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Default="00C81A11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BE" w:rsidRDefault="00BA50BE"/>
        </w:tc>
        <w:tc>
          <w:tcPr>
            <w:tcW w:w="11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BE" w:rsidRDefault="00BA50BE"/>
        </w:tc>
        <w:tc>
          <w:tcPr>
            <w:tcW w:w="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BE" w:rsidRDefault="00BA50BE"/>
        </w:tc>
        <w:tc>
          <w:tcPr>
            <w:tcW w:w="1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BE" w:rsidRDefault="00BA50BE"/>
        </w:tc>
      </w:tr>
      <w:tr w:rsidR="00BA50BE" w:rsidRPr="009D569B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C81A1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C81A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Раздел 1.</w:t>
            </w:r>
            <w:r w:rsidRPr="00C81A1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Знания о физической культуре</w:t>
            </w:r>
          </w:p>
        </w:tc>
      </w:tr>
      <w:tr w:rsidR="00BA50BE" w:rsidRPr="009D569B" w:rsidTr="00C81A11">
        <w:trPr>
          <w:trHeight w:val="1220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Default="00C81A11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821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Default="00C81A11">
            <w:pPr>
              <w:autoSpaceDE w:val="0"/>
              <w:autoSpaceDN w:val="0"/>
              <w:spacing w:before="76" w:after="0" w:line="245" w:lineRule="auto"/>
              <w:ind w:left="72"/>
            </w:pPr>
            <w:r w:rsidRPr="00C81A1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Физическая культура: Гимнастика. Игры. Туризм. Спорт. Важность регулярных занятий физической культурой в рамках учебной и внеурочной деятельности.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Основные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урока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 ГТО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C81A1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C81A1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C81A1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C81A1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C81A1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C81A11">
              <w:rPr>
                <w:rFonts w:ascii="LiberationSerif" w:hAnsi="LiberationSerif"/>
                <w:color w:val="000000"/>
                <w:sz w:val="16"/>
                <w:szCs w:val="16"/>
                <w:shd w:val="clear" w:color="auto" w:fill="F7FDF7"/>
                <w:lang w:val="ru-RU"/>
              </w:rPr>
              <w:t>Понимать разницу в задачах физической культуры и спорта;</w:t>
            </w:r>
          </w:p>
        </w:tc>
        <w:tc>
          <w:tcPr>
            <w:tcW w:w="8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C81A11" w:rsidRPr="009D569B" w:rsidTr="00C81A11">
        <w:trPr>
          <w:trHeight w:val="4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1A11" w:rsidRDefault="00C81A11" w:rsidP="00C81A1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8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1A11" w:rsidRDefault="00C81A11" w:rsidP="00C81A11">
            <w:pPr>
              <w:autoSpaceDE w:val="0"/>
              <w:autoSpaceDN w:val="0"/>
              <w:spacing w:before="76" w:after="0" w:line="245" w:lineRule="auto"/>
              <w:ind w:left="72" w:right="144"/>
            </w:pPr>
            <w:r w:rsidRPr="00C81A1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Правила поведения на уроках физической культуры. Общие принципы выполнения физических упражнений.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Гимнастический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шаг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 Гимнастический (мягкий) бег. Основные хореографические позиции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1A11" w:rsidRPr="00C81A11" w:rsidRDefault="00C81A11" w:rsidP="00C81A1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C81A1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1A11" w:rsidRPr="00C81A11" w:rsidRDefault="00C81A11" w:rsidP="00C81A1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1A11" w:rsidRPr="00C81A11" w:rsidRDefault="00C81A11" w:rsidP="00C81A1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1A11" w:rsidRPr="00C81A11" w:rsidRDefault="00C81A11" w:rsidP="00C81A1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1A11" w:rsidRPr="00C81A11" w:rsidRDefault="00C81A11" w:rsidP="00C81A1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C81A11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7FDF7"/>
                <w:lang w:val="ru-RU"/>
              </w:rPr>
              <w:t>Понимать разницу в задачах физической культуры и спорта;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1A11" w:rsidRPr="00C81A11" w:rsidRDefault="00C81A11" w:rsidP="00C81A1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1A11" w:rsidRPr="00C81A11" w:rsidRDefault="00C81A11" w:rsidP="00C81A1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C81A11" w:rsidRPr="009D569B" w:rsidTr="00C81A11">
        <w:trPr>
          <w:trHeight w:val="56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1A11" w:rsidRDefault="00C81A11" w:rsidP="00C81A1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8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1A11" w:rsidRPr="00C81A11" w:rsidRDefault="00C81A11" w:rsidP="00C81A11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C81A1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Место для занятий физическими упражнениями. Спортивное оборудование и инвентарь. Одежда для занятий физическими упражнениями. Техника безопасности при выполнении физических упражнений, проведении игр и спортивных эстафет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1A11" w:rsidRPr="00C81A11" w:rsidRDefault="00C81A11" w:rsidP="00C81A1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C81A1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1A11" w:rsidRPr="00C81A11" w:rsidRDefault="00C81A11" w:rsidP="00C81A1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1A11" w:rsidRPr="00C81A11" w:rsidRDefault="00C81A11" w:rsidP="00C81A1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1A11" w:rsidRPr="00C81A11" w:rsidRDefault="00C81A11" w:rsidP="00C81A1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1A11" w:rsidRPr="00C81A11" w:rsidRDefault="00C81A11" w:rsidP="00C81A1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C81A11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7FDF7"/>
                <w:lang w:val="ru-RU"/>
              </w:rPr>
              <w:t>Понимать разницу в задачах физической культуры и спорта;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1A11" w:rsidRPr="00C81A11" w:rsidRDefault="00C81A11" w:rsidP="00C81A1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1A11" w:rsidRPr="00C81A11" w:rsidRDefault="00C81A11" w:rsidP="00C81A1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C81A11" w:rsidRPr="009D569B" w:rsidTr="00C81A11">
        <w:trPr>
          <w:trHeight w:val="1469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1A11" w:rsidRDefault="00C81A11" w:rsidP="00C81A1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8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1A11" w:rsidRDefault="00C81A11" w:rsidP="00C81A11">
            <w:pPr>
              <w:autoSpaceDE w:val="0"/>
              <w:autoSpaceDN w:val="0"/>
              <w:spacing w:before="78" w:after="0" w:line="230" w:lineRule="auto"/>
              <w:ind w:left="72"/>
            </w:pPr>
            <w:r w:rsidRPr="00C81A1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Распорядок дня. Личная гигиена. Основные правила личной гигиены.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Закаливание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1A11" w:rsidRPr="00C81A11" w:rsidRDefault="00C81A11" w:rsidP="00C81A1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C81A1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1A11" w:rsidRPr="00C81A11" w:rsidRDefault="00C81A11" w:rsidP="00C81A1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1A11" w:rsidRPr="00C81A11" w:rsidRDefault="00C81A11" w:rsidP="00C81A1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1A11" w:rsidRPr="00C81A11" w:rsidRDefault="00C81A11" w:rsidP="00C81A1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1A11" w:rsidRPr="00C81A11" w:rsidRDefault="00C81A11" w:rsidP="00C81A1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C81A11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7FDF7"/>
                <w:lang w:val="ru-RU"/>
              </w:rPr>
              <w:t>Понимать разницу в задачах физической культуры и спорта;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1A11" w:rsidRPr="00C81A11" w:rsidRDefault="00C81A11" w:rsidP="00C81A1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1A11" w:rsidRPr="00C81A11" w:rsidRDefault="00C81A11" w:rsidP="00C81A1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C81A11" w:rsidRPr="009D569B" w:rsidTr="00C81A11">
        <w:trPr>
          <w:trHeight w:val="147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1A11" w:rsidRDefault="00C81A11" w:rsidP="00C81A1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</w:t>
            </w:r>
          </w:p>
        </w:tc>
        <w:tc>
          <w:tcPr>
            <w:tcW w:w="8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1A11" w:rsidRPr="00C81A11" w:rsidRDefault="00C81A11" w:rsidP="00C81A1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C81A1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Строевые команды, виды построения, расчёта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1A11" w:rsidRPr="00C81A11" w:rsidRDefault="00C81A11" w:rsidP="00C81A1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C81A1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1A11" w:rsidRPr="00C81A11" w:rsidRDefault="00C81A11" w:rsidP="00C81A1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1A11" w:rsidRPr="00C81A11" w:rsidRDefault="00C81A11" w:rsidP="00C81A1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1A11" w:rsidRPr="00C81A11" w:rsidRDefault="00C81A11" w:rsidP="00C81A1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1A11" w:rsidRPr="00C81A11" w:rsidRDefault="00C81A11" w:rsidP="00C81A1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C81A11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7FDF7"/>
                <w:lang w:val="ru-RU"/>
              </w:rPr>
              <w:t>Понимать разницу в задачах физической культуры и спорта;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1A11" w:rsidRPr="00C81A11" w:rsidRDefault="00C81A11" w:rsidP="00C81A1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1A11" w:rsidRPr="00C81A11" w:rsidRDefault="00C81A11" w:rsidP="00C81A1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BA50BE">
        <w:trPr>
          <w:trHeight w:hRule="exact" w:val="348"/>
        </w:trPr>
        <w:tc>
          <w:tcPr>
            <w:tcW w:w="8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Default="00C81A11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C81A1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10</w:t>
            </w:r>
          </w:p>
        </w:tc>
        <w:tc>
          <w:tcPr>
            <w:tcW w:w="63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A50BE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C81A1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Раздел 2. </w:t>
            </w:r>
            <w:r w:rsidRPr="00C81A1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Способы физкультурной деятельности</w:t>
            </w:r>
          </w:p>
        </w:tc>
      </w:tr>
      <w:tr w:rsidR="00C81A11" w:rsidRPr="009D569B" w:rsidTr="00C81A11">
        <w:trPr>
          <w:trHeight w:val="1469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1A11" w:rsidRDefault="00C81A11" w:rsidP="00C81A1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2.1.</w:t>
            </w:r>
          </w:p>
        </w:tc>
        <w:tc>
          <w:tcPr>
            <w:tcW w:w="821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1A11" w:rsidRPr="00C81A11" w:rsidRDefault="00C81A11" w:rsidP="00C81A1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C81A1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Самостоятельные занятия общеразвивающими и </w:t>
            </w:r>
            <w:proofErr w:type="spellStart"/>
            <w:r w:rsidRPr="00C81A1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здоровьеформирующими</w:t>
            </w:r>
            <w:proofErr w:type="spellEnd"/>
            <w:r w:rsidRPr="00C81A1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физическими упражнениями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1A11" w:rsidRPr="00C81A11" w:rsidRDefault="00C81A11" w:rsidP="00C81A1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1A11" w:rsidRPr="00C81A11" w:rsidRDefault="00C81A11" w:rsidP="00C81A1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1A11" w:rsidRPr="00C81A11" w:rsidRDefault="00C81A11" w:rsidP="00C81A1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1A11" w:rsidRPr="00C81A11" w:rsidRDefault="00C81A11" w:rsidP="00C81A1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1A11" w:rsidRPr="00C81A11" w:rsidRDefault="00C81A11" w:rsidP="00C81A1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C81A11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7FDF7"/>
                <w:lang w:val="ru-RU"/>
              </w:rPr>
              <w:t>Понимать разницу в задачах физической культуры и спорта;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1A11" w:rsidRPr="00C81A11" w:rsidRDefault="00C81A11" w:rsidP="00C81A1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1A11" w:rsidRPr="00C81A11" w:rsidRDefault="00C81A11" w:rsidP="00C81A1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C81A11" w:rsidRPr="009D569B" w:rsidTr="00C81A11">
        <w:trPr>
          <w:trHeight w:val="1469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1A11" w:rsidRDefault="00C81A11" w:rsidP="00C81A11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821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1A11" w:rsidRPr="00C81A11" w:rsidRDefault="00C81A11" w:rsidP="00C81A11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C81A1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Самостоятельные развивающие подвижные игры и спортивные эстафеты, строевые упражнения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1A11" w:rsidRPr="00C81A11" w:rsidRDefault="00C81A11" w:rsidP="00C81A1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1A11" w:rsidRPr="00C81A11" w:rsidRDefault="00C81A11" w:rsidP="00C81A1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1A11" w:rsidRPr="00C81A11" w:rsidRDefault="00C81A11" w:rsidP="00C81A1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1A11" w:rsidRPr="00C81A11" w:rsidRDefault="00C81A11" w:rsidP="00C81A1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1A11" w:rsidRPr="00C81A11" w:rsidRDefault="00C81A11" w:rsidP="00C81A1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C81A11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7FDF7"/>
                <w:lang w:val="ru-RU"/>
              </w:rPr>
              <w:t>Понимать разницу в задачах физической культуры и спорта;</w:t>
            </w:r>
          </w:p>
        </w:tc>
        <w:tc>
          <w:tcPr>
            <w:tcW w:w="8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1A11" w:rsidRPr="00C81A11" w:rsidRDefault="00C81A11" w:rsidP="00C81A1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1A11" w:rsidRPr="00C81A11" w:rsidRDefault="00C81A11" w:rsidP="00C81A1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C81A11" w:rsidRPr="009D569B" w:rsidTr="00C81A11">
        <w:trPr>
          <w:trHeight w:val="147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1A11" w:rsidRDefault="00C81A11" w:rsidP="00C81A1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8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1A11" w:rsidRPr="00C81A11" w:rsidRDefault="00C81A11" w:rsidP="00C81A11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C81A1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Самоконтроль. Строевые команды и построения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1A11" w:rsidRPr="00C81A11" w:rsidRDefault="00C81A11" w:rsidP="00C81A1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1A11" w:rsidRPr="00C81A11" w:rsidRDefault="00C81A11" w:rsidP="00C81A1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1A11" w:rsidRPr="00C81A11" w:rsidRDefault="00C81A11" w:rsidP="00C81A1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1A11" w:rsidRPr="00C81A11" w:rsidRDefault="00C81A11" w:rsidP="00C81A1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1A11" w:rsidRPr="00C81A11" w:rsidRDefault="00C81A11" w:rsidP="00C81A1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C81A11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7FDF7"/>
                <w:lang w:val="ru-RU"/>
              </w:rPr>
              <w:t>Понимать разницу в задачах физической культуры и спорта;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1A11" w:rsidRPr="00C81A11" w:rsidRDefault="00C81A11" w:rsidP="00C81A1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1A11" w:rsidRPr="00C81A11" w:rsidRDefault="00C81A11" w:rsidP="00C81A1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BA50BE">
        <w:trPr>
          <w:trHeight w:hRule="exact" w:val="348"/>
        </w:trPr>
        <w:tc>
          <w:tcPr>
            <w:tcW w:w="8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Default="00C81A11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C81A1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10</w:t>
            </w:r>
          </w:p>
        </w:tc>
        <w:tc>
          <w:tcPr>
            <w:tcW w:w="63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A50BE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C81A1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Раздел 3.</w:t>
            </w:r>
            <w:r w:rsidRPr="00C81A1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 xml:space="preserve"> Физкультурно-оздоровительная деятельность</w:t>
            </w:r>
          </w:p>
        </w:tc>
      </w:tr>
      <w:tr w:rsidR="00C81A11" w:rsidRPr="009D569B" w:rsidTr="00C81A11">
        <w:trPr>
          <w:trHeight w:val="1469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1A11" w:rsidRDefault="00C81A11" w:rsidP="00C81A1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8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1A11" w:rsidRPr="00C81A11" w:rsidRDefault="00C81A11" w:rsidP="00C81A11">
            <w:pPr>
              <w:autoSpaceDE w:val="0"/>
              <w:autoSpaceDN w:val="0"/>
              <w:spacing w:before="76" w:after="0" w:line="250" w:lineRule="auto"/>
              <w:ind w:left="72" w:right="2304"/>
              <w:rPr>
                <w:lang w:val="ru-RU"/>
              </w:rPr>
            </w:pPr>
            <w:r w:rsidRPr="00C81A1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Освоение упражнений основной </w:t>
            </w:r>
            <w:proofErr w:type="gramStart"/>
            <w:r w:rsidRPr="00C81A1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гимнастики:</w:t>
            </w:r>
            <w:r w:rsidRPr="00C81A11">
              <w:rPr>
                <w:lang w:val="ru-RU"/>
              </w:rPr>
              <w:br/>
            </w:r>
            <w:r w:rsidRPr="00C81A1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—</w:t>
            </w:r>
            <w:proofErr w:type="gramEnd"/>
            <w:r w:rsidRPr="00C81A1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для формирования и развития опорно-двигательного аппарата;</w:t>
            </w:r>
            <w:r w:rsidRPr="00C81A11">
              <w:rPr>
                <w:lang w:val="ru-RU"/>
              </w:rPr>
              <w:br/>
            </w:r>
            <w:r w:rsidRPr="00C81A1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— для развития координации, моторики и жизненно важных навыков и умений.</w:t>
            </w:r>
          </w:p>
          <w:p w:rsidR="00C81A11" w:rsidRPr="00C81A11" w:rsidRDefault="00C81A11" w:rsidP="00C81A11">
            <w:pPr>
              <w:autoSpaceDE w:val="0"/>
              <w:autoSpaceDN w:val="0"/>
              <w:spacing w:before="20" w:after="0" w:line="230" w:lineRule="auto"/>
              <w:ind w:left="72"/>
              <w:rPr>
                <w:lang w:val="ru-RU"/>
              </w:rPr>
            </w:pPr>
            <w:r w:rsidRPr="00C81A1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Контроль величины нагрузки и дыхания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1A11" w:rsidRPr="00C81A11" w:rsidRDefault="00C81A11" w:rsidP="00C81A1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34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1A11" w:rsidRPr="00C81A11" w:rsidRDefault="00C81A11" w:rsidP="00C81A1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1A11" w:rsidRPr="00C81A11" w:rsidRDefault="00C81A11" w:rsidP="00C81A1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1A11" w:rsidRPr="00C81A11" w:rsidRDefault="00C81A11" w:rsidP="00C81A1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1A11" w:rsidRPr="00C81A11" w:rsidRDefault="00C81A11" w:rsidP="00C81A11">
            <w:pPr>
              <w:rPr>
                <w:lang w:val="ru-RU"/>
              </w:rPr>
            </w:pPr>
            <w:r w:rsidRPr="0071460A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7FDF7"/>
                <w:lang w:val="ru-RU"/>
              </w:rPr>
              <w:t>Понимать разницу в задачах физической культуры и спорта;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1A11" w:rsidRPr="00C81A11" w:rsidRDefault="00C81A11" w:rsidP="00C81A1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1A11" w:rsidRPr="00C81A11" w:rsidRDefault="00C81A11" w:rsidP="00C81A1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C81A11" w:rsidRPr="009D569B" w:rsidTr="00C81A11">
        <w:trPr>
          <w:trHeight w:val="1469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1A11" w:rsidRDefault="00C81A11" w:rsidP="00C81A1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8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1A11" w:rsidRDefault="00C81A11" w:rsidP="00C81A1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Игры и игровые задания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1A11" w:rsidRPr="00C81A11" w:rsidRDefault="00C81A11" w:rsidP="00C81A1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20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1A11" w:rsidRPr="00C81A11" w:rsidRDefault="00C81A11" w:rsidP="00C81A1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1A11" w:rsidRPr="00C81A11" w:rsidRDefault="00C81A11" w:rsidP="00C81A1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1A11" w:rsidRPr="00C81A11" w:rsidRDefault="00C81A11" w:rsidP="00C81A1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1A11" w:rsidRPr="00C81A11" w:rsidRDefault="00C81A11" w:rsidP="00C81A11">
            <w:pPr>
              <w:rPr>
                <w:lang w:val="ru-RU"/>
              </w:rPr>
            </w:pPr>
            <w:r w:rsidRPr="0071460A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7FDF7"/>
                <w:lang w:val="ru-RU"/>
              </w:rPr>
              <w:t>Понимать разницу в задачах физической культуры и спорта;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1A11" w:rsidRPr="00C81A11" w:rsidRDefault="00C81A11" w:rsidP="00C81A1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1A11" w:rsidRPr="00C81A11" w:rsidRDefault="00C81A11" w:rsidP="00C81A1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C81A11" w:rsidRPr="009D569B" w:rsidTr="00C81A11">
        <w:trPr>
          <w:trHeight w:val="147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1A11" w:rsidRDefault="00C81A11" w:rsidP="00C81A1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8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1A11" w:rsidRDefault="00C81A11" w:rsidP="00C81A1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Организующие команды и приемы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1A11" w:rsidRPr="00C81A11" w:rsidRDefault="00C81A11" w:rsidP="00C81A1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1A11" w:rsidRPr="00C81A11" w:rsidRDefault="00C81A11" w:rsidP="00C81A1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1A11" w:rsidRPr="00C81A11" w:rsidRDefault="00C81A11" w:rsidP="00C81A1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1A11" w:rsidRPr="00C81A11" w:rsidRDefault="00C81A11" w:rsidP="00C81A1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1A11" w:rsidRPr="00C81A11" w:rsidRDefault="00C81A11" w:rsidP="00C81A11">
            <w:pPr>
              <w:rPr>
                <w:lang w:val="ru-RU"/>
              </w:rPr>
            </w:pPr>
            <w:r w:rsidRPr="0071460A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7FDF7"/>
                <w:lang w:val="ru-RU"/>
              </w:rPr>
              <w:t>Понимать разницу в задачах физической культуры и спорта;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1A11" w:rsidRPr="00C81A11" w:rsidRDefault="00C81A11" w:rsidP="00C81A1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1A11" w:rsidRPr="00C81A11" w:rsidRDefault="00C81A11" w:rsidP="00C81A1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BA50BE">
        <w:trPr>
          <w:trHeight w:hRule="exact" w:val="350"/>
        </w:trPr>
        <w:tc>
          <w:tcPr>
            <w:tcW w:w="8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Default="00C81A11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C81A1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56</w:t>
            </w:r>
          </w:p>
        </w:tc>
        <w:tc>
          <w:tcPr>
            <w:tcW w:w="63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A50BE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C81A1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Раздел 4.</w:t>
            </w:r>
            <w:r w:rsidRPr="00C81A1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 xml:space="preserve"> Спортивно-оздоровительная деятельность</w:t>
            </w:r>
          </w:p>
        </w:tc>
      </w:tr>
      <w:tr w:rsidR="00BA50BE" w:rsidRPr="009D569B" w:rsidTr="00C81A11">
        <w:trPr>
          <w:trHeight w:val="1469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Default="00C81A1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4.1.</w:t>
            </w:r>
          </w:p>
        </w:tc>
        <w:tc>
          <w:tcPr>
            <w:tcW w:w="8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Default="00C81A1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Освоение физических упражнений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C81A1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23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C81A1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C81A1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C81A1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C81A11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7FDF7"/>
                <w:lang w:val="ru-RU"/>
              </w:rPr>
              <w:t>Понимать разницу в задачах физической культуры и спорта;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BA50BE" w:rsidTr="00C81A11">
        <w:trPr>
          <w:trHeight w:val="221"/>
        </w:trPr>
        <w:tc>
          <w:tcPr>
            <w:tcW w:w="8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Default="00C81A11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C81A1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23</w:t>
            </w:r>
          </w:p>
        </w:tc>
        <w:tc>
          <w:tcPr>
            <w:tcW w:w="63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A50BE">
        <w:trPr>
          <w:trHeight w:hRule="exact" w:val="328"/>
        </w:trPr>
        <w:tc>
          <w:tcPr>
            <w:tcW w:w="8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C81A11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C81A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C81A1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99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C81A1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10</w:t>
            </w:r>
          </w:p>
        </w:tc>
        <w:tc>
          <w:tcPr>
            <w:tcW w:w="52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BA50BE" w:rsidRDefault="00BA50BE">
      <w:pPr>
        <w:sectPr w:rsidR="00BA50BE">
          <w:pgSz w:w="16840" w:h="11900"/>
          <w:pgMar w:top="282" w:right="640" w:bottom="56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BA50BE" w:rsidRDefault="00BA50BE">
      <w:pPr>
        <w:sectPr w:rsidR="00BA50BE">
          <w:pgSz w:w="16840" w:h="11900"/>
          <w:pgMar w:top="1440" w:right="1440" w:bottom="1440" w:left="1440" w:header="720" w:footer="720" w:gutter="0"/>
          <w:cols w:space="720" w:equalWidth="0">
            <w:col w:w="15534" w:space="0"/>
          </w:cols>
          <w:docGrid w:linePitch="360"/>
        </w:sectPr>
      </w:pPr>
    </w:p>
    <w:p w:rsidR="00BA50BE" w:rsidRDefault="00C81A11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lastRenderedPageBreak/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960"/>
        <w:gridCol w:w="2726"/>
        <w:gridCol w:w="732"/>
        <w:gridCol w:w="1620"/>
        <w:gridCol w:w="1668"/>
        <w:gridCol w:w="1164"/>
        <w:gridCol w:w="1682"/>
      </w:tblGrid>
      <w:tr w:rsidR="00BA50BE">
        <w:trPr>
          <w:trHeight w:hRule="exact" w:val="492"/>
        </w:trPr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Default="00C81A11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27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Default="00C81A1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Default="00C81A1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Default="00C81A11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Default="00C81A11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Виды, формы контроля</w:t>
            </w:r>
          </w:p>
        </w:tc>
      </w:tr>
      <w:tr w:rsidR="00BA50BE" w:rsidTr="002C25D4">
        <w:trPr>
          <w:trHeight w:hRule="exact" w:val="828"/>
        </w:trPr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BE" w:rsidRDefault="00BA50BE"/>
        </w:tc>
        <w:tc>
          <w:tcPr>
            <w:tcW w:w="2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BE" w:rsidRDefault="00BA50BE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Default="00C81A1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Default="00C81A11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Default="00C81A11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BE" w:rsidRDefault="00BA50BE"/>
        </w:tc>
        <w:tc>
          <w:tcPr>
            <w:tcW w:w="1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BE" w:rsidRDefault="00BA50BE"/>
        </w:tc>
      </w:tr>
      <w:tr w:rsidR="00BA50BE" w:rsidRPr="00C81A11" w:rsidTr="00C81A11">
        <w:trPr>
          <w:trHeight w:val="8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C81A1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C81A1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25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физической культуры в школе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C81A1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0BE" w:rsidRPr="00C81A11" w:rsidTr="00C81A11">
        <w:trPr>
          <w:trHeight w:val="8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C81A1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2C25D4" w:rsidRDefault="002C25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25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поведения на уроке физической культуры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C81A1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0BE" w:rsidRPr="00C81A11" w:rsidTr="00C81A11">
        <w:trPr>
          <w:trHeight w:val="8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C81A1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2C25D4" w:rsidRDefault="002C25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25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История Олимпийских игр. Олимпийские игры в России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C81A1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0BE" w:rsidRPr="00C81A11" w:rsidTr="00C81A11">
        <w:trPr>
          <w:trHeight w:val="835"/>
        </w:trPr>
        <w:tc>
          <w:tcPr>
            <w:tcW w:w="96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C81A11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7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2C25D4" w:rsidRDefault="002C25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25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Место для занятий физическими упражнениями. Спортивное оборудование и инвентарь. Одежда для занятий физическими упражнениями.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C81A11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0BE" w:rsidRPr="00C81A11" w:rsidTr="00C81A11">
        <w:trPr>
          <w:trHeight w:val="8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C81A1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2C25D4" w:rsidRDefault="002C25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25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Техника безопасности при выполнении физических упражнений, проведении игр и спортивных эстафет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C81A1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0BE" w:rsidRPr="00C81A11" w:rsidTr="002C25D4">
        <w:trPr>
          <w:trHeight w:val="8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C81A1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2C2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25D4">
              <w:rPr>
                <w:rFonts w:ascii="Times New Roman" w:hAnsi="Times New Roman" w:cs="Times New Roman"/>
                <w:sz w:val="24"/>
                <w:szCs w:val="24"/>
              </w:rPr>
              <w:t>Физические</w:t>
            </w:r>
            <w:proofErr w:type="spellEnd"/>
            <w:r w:rsidRPr="002C25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25D4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proofErr w:type="spellEnd"/>
            <w:r w:rsidRPr="002C25D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2C25D4">
              <w:rPr>
                <w:rFonts w:ascii="Times New Roman" w:hAnsi="Times New Roman" w:cs="Times New Roman"/>
                <w:sz w:val="24"/>
                <w:szCs w:val="24"/>
              </w:rPr>
              <w:t>исходные</w:t>
            </w:r>
            <w:proofErr w:type="spellEnd"/>
            <w:r w:rsidRPr="002C25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25D4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C81A1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C81A1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1A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0BE" w:rsidRPr="00C81A11" w:rsidTr="002C25D4">
        <w:trPr>
          <w:trHeight w:val="8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C81A1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2C25D4" w:rsidRDefault="002C25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25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Организующие команды: «Стройся», «Смирно», «На первый, второй рассчитайсь», «Вольно», «Шагом марш», «На месте стой, раз, два», «Равняйсь», «</w:t>
            </w:r>
            <w:proofErr w:type="gramStart"/>
            <w:r w:rsidRPr="002C25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2C25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C25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две</w:t>
            </w:r>
            <w:proofErr w:type="gramEnd"/>
            <w:r w:rsidRPr="002C25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шеренги становись»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C81A1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0BE" w:rsidRPr="00C81A11" w:rsidTr="002C25D4">
        <w:trPr>
          <w:trHeight w:val="8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C81A1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2C25D4" w:rsidRDefault="002C25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25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Отработка </w:t>
            </w:r>
            <w:proofErr w:type="spellStart"/>
            <w:r w:rsidRPr="002C25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наыков</w:t>
            </w:r>
            <w:proofErr w:type="spellEnd"/>
            <w:r w:rsidRPr="002C25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выполнения организующих команд: «Стройся», «Смирно», «На первый, второй </w:t>
            </w:r>
            <w:r w:rsidRPr="002C25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рассчитайсь», «Вольно», «Шагом марш», «На месте стой, раз, два», «Равняйсь», «</w:t>
            </w:r>
            <w:proofErr w:type="gramStart"/>
            <w:r w:rsidRPr="002C25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2C25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C25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две</w:t>
            </w:r>
            <w:proofErr w:type="gramEnd"/>
            <w:r w:rsidRPr="002C25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шеренги становись»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C81A1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0BE" w:rsidRPr="00C81A11" w:rsidTr="002C25D4">
        <w:trPr>
          <w:trHeight w:val="8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C81A1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2C25D4" w:rsidRDefault="002C25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25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Общие принципы выполнения гимнастических упражнений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C81A1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0BE" w:rsidRPr="00C81A11" w:rsidTr="002C25D4">
        <w:trPr>
          <w:trHeight w:val="8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C81A1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2C25D4" w:rsidRDefault="002C25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25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Освоение техники выполнения упражнений общей разминки с контролем дыхания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C81A1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0BE" w:rsidRPr="00C81A11" w:rsidTr="002C25D4">
        <w:trPr>
          <w:trHeight w:val="8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C81A1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2C25D4" w:rsidRDefault="002C25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25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Упражнения общей разминки: приставные шаги вперёд на полной стопе (гимнастический шаг)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C81A1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C81A1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1A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0BE" w:rsidRPr="00C81A11" w:rsidTr="002C25D4">
        <w:trPr>
          <w:trHeight w:val="8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C81A1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2C25D4" w:rsidRDefault="002C25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25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Отработка навыков </w:t>
            </w:r>
            <w:proofErr w:type="spellStart"/>
            <w:r w:rsidRPr="002C25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выполения</w:t>
            </w:r>
            <w:proofErr w:type="spellEnd"/>
            <w:r w:rsidRPr="002C25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приставных шагов вперёд на полной стопе (гимнастический шаг)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C81A1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0BE" w:rsidRPr="00C81A11" w:rsidTr="002C25D4">
        <w:trPr>
          <w:trHeight w:val="8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C81A1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2C25D4" w:rsidRDefault="002C25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25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Упражнения общей разминки: шаги с продвижением вперёд на </w:t>
            </w:r>
            <w:proofErr w:type="spellStart"/>
            <w:r w:rsidRPr="002C25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полупальцах</w:t>
            </w:r>
            <w:proofErr w:type="spellEnd"/>
            <w:r w:rsidRPr="002C25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пятках («казачок»)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C81A1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0BE" w:rsidRPr="00C81A11" w:rsidTr="002C25D4">
        <w:trPr>
          <w:trHeight w:val="8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C81A1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2C25D4" w:rsidRDefault="002C25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25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Отработка навыков </w:t>
            </w:r>
            <w:proofErr w:type="spellStart"/>
            <w:r w:rsidRPr="002C25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выполения</w:t>
            </w:r>
            <w:proofErr w:type="spellEnd"/>
            <w:r w:rsidRPr="002C25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шагов с продвижением вперёд на </w:t>
            </w:r>
            <w:proofErr w:type="spellStart"/>
            <w:r w:rsidRPr="002C25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полупальцах</w:t>
            </w:r>
            <w:proofErr w:type="spellEnd"/>
            <w:r w:rsidRPr="002C25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пятках («казачок»)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C81A1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0BE" w:rsidRPr="00C81A11" w:rsidTr="002C25D4">
        <w:trPr>
          <w:trHeight w:val="8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C81A1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2C25D4" w:rsidRDefault="002C25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25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Упражнения общей разминки: шаги с продвижением вперёд на </w:t>
            </w:r>
            <w:proofErr w:type="spellStart"/>
            <w:r w:rsidRPr="002C25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полупальцах</w:t>
            </w:r>
            <w:proofErr w:type="spellEnd"/>
            <w:r w:rsidRPr="002C25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 выпрямленными коленями и в </w:t>
            </w:r>
            <w:proofErr w:type="spellStart"/>
            <w:r w:rsidRPr="002C25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полуприседе</w:t>
            </w:r>
            <w:proofErr w:type="spellEnd"/>
            <w:r w:rsidRPr="002C25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(«жираф»)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C81A1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0BE" w:rsidRPr="00C81A11" w:rsidTr="002C25D4">
        <w:trPr>
          <w:trHeight w:val="8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C81A1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16.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2C25D4" w:rsidRDefault="002C25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25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Отработка навыков </w:t>
            </w:r>
            <w:proofErr w:type="spellStart"/>
            <w:r w:rsidRPr="002C25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выполения</w:t>
            </w:r>
            <w:proofErr w:type="spellEnd"/>
            <w:r w:rsidRPr="002C25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шагов с продвижением вперёд на </w:t>
            </w:r>
            <w:proofErr w:type="spellStart"/>
            <w:r w:rsidRPr="002C25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полупальцах</w:t>
            </w:r>
            <w:proofErr w:type="spellEnd"/>
            <w:r w:rsidRPr="002C25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 выпрямленными коленями и в </w:t>
            </w:r>
            <w:proofErr w:type="spellStart"/>
            <w:r w:rsidRPr="002C25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полуприседе</w:t>
            </w:r>
            <w:proofErr w:type="spellEnd"/>
            <w:r w:rsidRPr="002C25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(«жираф»)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C81A1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0BE" w:rsidRPr="00C81A11" w:rsidTr="002C25D4">
        <w:trPr>
          <w:trHeight w:val="8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C81A1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2C25D4" w:rsidRDefault="002C25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25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Упражнения общей разминки: шаги с продвижением вперёд, сочетаемые с отведением рук назад на горизонтальном уровне («конькобежец»)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C81A1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0BE" w:rsidRPr="00C81A11" w:rsidTr="002C25D4">
        <w:trPr>
          <w:trHeight w:val="8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C81A11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2C25D4" w:rsidRDefault="002C25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25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Отработка навыков </w:t>
            </w:r>
            <w:proofErr w:type="spellStart"/>
            <w:r w:rsidRPr="002C25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выполения</w:t>
            </w:r>
            <w:proofErr w:type="spellEnd"/>
            <w:r w:rsidRPr="002C25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шагов с продвижением вперёд, сочетаемые с отведением рук назад на горизонтальном уровне («конькобежец»)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C81A11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0BE" w:rsidRPr="00C81A11" w:rsidTr="002C25D4">
        <w:trPr>
          <w:trHeight w:val="8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C81A11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2C25D4" w:rsidRDefault="002C25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25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выполнения упражнений общей разминки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C81A11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0BE" w:rsidRPr="00C81A11" w:rsidTr="002C25D4">
        <w:trPr>
          <w:trHeight w:val="8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C81A1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2C25D4" w:rsidRDefault="002C25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25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танцевальные позиции у опоры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C81A1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0BE" w:rsidRPr="00C81A11" w:rsidTr="002C25D4">
        <w:trPr>
          <w:trHeight w:val="8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C81A1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2C25D4" w:rsidRDefault="002C25D4" w:rsidP="002C25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25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основных танцевальных позиций у опоры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C81A1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C81A1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5D4" w:rsidRPr="00C81A11" w:rsidTr="002C25D4">
        <w:trPr>
          <w:trHeight w:val="8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25D4" w:rsidRPr="00C81A11" w:rsidRDefault="002C25D4" w:rsidP="002C25D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25D4" w:rsidRPr="002C25D4" w:rsidRDefault="002C25D4" w:rsidP="002C25D4">
            <w:pPr>
              <w:rPr>
                <w:rFonts w:ascii="Times New Roman" w:hAnsi="Times New Roman" w:cs="Times New Roman"/>
                <w:lang w:val="ru-RU"/>
              </w:rPr>
            </w:pPr>
            <w:r w:rsidRPr="002C25D4">
              <w:rPr>
                <w:rFonts w:ascii="Times New Roman" w:hAnsi="Times New Roman" w:cs="Times New Roman"/>
                <w:lang w:val="ru-RU"/>
              </w:rPr>
              <w:t>Обобщающий урок по итогам обучения в 1 четверти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25D4" w:rsidRPr="00C81A11" w:rsidRDefault="002C25D4" w:rsidP="002C25D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25D4" w:rsidRPr="00C81A11" w:rsidRDefault="002C25D4" w:rsidP="002C2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25D4" w:rsidRPr="00C81A11" w:rsidRDefault="002C25D4" w:rsidP="002C2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25D4" w:rsidRPr="00C81A11" w:rsidRDefault="002C25D4" w:rsidP="002C2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25D4" w:rsidRPr="00C81A11" w:rsidRDefault="002C25D4" w:rsidP="002C2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5D4" w:rsidRPr="00C81A11" w:rsidTr="002C25D4">
        <w:trPr>
          <w:trHeight w:val="8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25D4" w:rsidRPr="00C81A11" w:rsidRDefault="002C25D4" w:rsidP="002C25D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25D4" w:rsidRPr="002C25D4" w:rsidRDefault="002C25D4" w:rsidP="002C25D4">
            <w:pPr>
              <w:rPr>
                <w:rFonts w:ascii="Times New Roman" w:hAnsi="Times New Roman" w:cs="Times New Roman"/>
                <w:lang w:val="ru-RU"/>
              </w:rPr>
            </w:pPr>
            <w:r w:rsidRPr="002C25D4">
              <w:rPr>
                <w:rFonts w:ascii="Times New Roman" w:hAnsi="Times New Roman" w:cs="Times New Roman"/>
                <w:lang w:val="ru-RU"/>
              </w:rPr>
              <w:t>Музыкально-сценическая игра "Веселю свою игрушку": Способы передвижения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25D4" w:rsidRPr="00C81A11" w:rsidRDefault="002C25D4" w:rsidP="002C25D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25D4" w:rsidRPr="00C81A11" w:rsidRDefault="002C25D4" w:rsidP="002C2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25D4" w:rsidRPr="00C81A11" w:rsidRDefault="002C25D4" w:rsidP="002C2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25D4" w:rsidRPr="00C81A11" w:rsidRDefault="002C25D4" w:rsidP="002C2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25D4" w:rsidRPr="00C81A11" w:rsidRDefault="002C25D4" w:rsidP="002C2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0BE" w:rsidRPr="00C81A11" w:rsidTr="002C25D4">
        <w:trPr>
          <w:trHeight w:val="8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C81A1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2C25D4" w:rsidRDefault="002C25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25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Музыкально-сценическая игра "Веселю свою игрушку": Правила организации и проведения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C81A1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0BE" w:rsidRPr="00C81A11" w:rsidTr="002C25D4">
        <w:trPr>
          <w:trHeight w:val="8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C81A1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25.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2C25D4" w:rsidRDefault="002C25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25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Партерная разминка: упражнения для формирования и укрепления мышц стопы, развития гибкости и подвижности суставов ("лягушонок")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C81A1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0BE" w:rsidRPr="00C81A11" w:rsidTr="002C25D4">
        <w:trPr>
          <w:trHeight w:val="8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C81A1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2C25D4" w:rsidRDefault="002C25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25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Отработка навыков выполнения упражнения для формирования и укрепления мышц стопы, развития гибкости и подвижности суставов ("лягушонок")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C81A1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0BE" w:rsidRPr="00C81A11" w:rsidTr="002C25D4">
        <w:trPr>
          <w:trHeight w:val="8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C81A1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2C25D4" w:rsidRDefault="002C25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25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Партерная разминка: упражнения для растяжки задней поверхности мышц бедра и формирования </w:t>
            </w:r>
            <w:proofErr w:type="spellStart"/>
            <w:r w:rsidRPr="002C25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выворотности</w:t>
            </w:r>
            <w:proofErr w:type="spellEnd"/>
            <w:r w:rsidRPr="002C25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стоп («крестик»);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C81A1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50BE" w:rsidRPr="00C81A11" w:rsidRDefault="00BA5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5D4" w:rsidRPr="00C81A11" w:rsidTr="002C25D4">
        <w:trPr>
          <w:trHeight w:val="8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25D4" w:rsidRPr="00C81A11" w:rsidRDefault="002C25D4" w:rsidP="002C25D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25D4" w:rsidRPr="002C25D4" w:rsidRDefault="00C602E4" w:rsidP="002C25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2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Отработка навыков выполнения упражнения для растяжки задней поверхности мышц бедра и формирования </w:t>
            </w:r>
            <w:proofErr w:type="spellStart"/>
            <w:r w:rsidRPr="00C602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выворотности</w:t>
            </w:r>
            <w:proofErr w:type="spellEnd"/>
            <w:r w:rsidRPr="00C602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стоп («крестик»);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25D4" w:rsidRPr="00C81A11" w:rsidRDefault="002C25D4" w:rsidP="002C25D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25D4" w:rsidRPr="00C81A11" w:rsidRDefault="002C25D4" w:rsidP="002C25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25D4" w:rsidRPr="00C81A11" w:rsidRDefault="002C25D4" w:rsidP="002C2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25D4" w:rsidRPr="00C81A11" w:rsidRDefault="002C25D4" w:rsidP="002C2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25D4" w:rsidRPr="00C81A11" w:rsidRDefault="002C25D4" w:rsidP="002C2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5D4" w:rsidRPr="00C81A11" w:rsidTr="002C25D4">
        <w:trPr>
          <w:trHeight w:val="8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25D4" w:rsidRPr="00C81A11" w:rsidRDefault="002C25D4" w:rsidP="002C25D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25D4" w:rsidRPr="002C25D4" w:rsidRDefault="00C602E4" w:rsidP="002C25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2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Партерная </w:t>
            </w:r>
            <w:proofErr w:type="spellStart"/>
            <w:proofErr w:type="gramStart"/>
            <w:r w:rsidRPr="00C602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разминка:упражнения</w:t>
            </w:r>
            <w:proofErr w:type="spellEnd"/>
            <w:proofErr w:type="gramEnd"/>
            <w:r w:rsidRPr="00C602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укрепления мышц ног, увеличения подвижности тазобедренных, коленных и голеностопных суставов («велосипед»)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25D4" w:rsidRPr="00C81A11" w:rsidRDefault="002C25D4" w:rsidP="002C25D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25D4" w:rsidRPr="00C81A11" w:rsidRDefault="002C25D4" w:rsidP="002C2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25D4" w:rsidRPr="00C81A11" w:rsidRDefault="002C25D4" w:rsidP="002C2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25D4" w:rsidRPr="00C81A11" w:rsidRDefault="002C25D4" w:rsidP="002C2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25D4" w:rsidRPr="00C81A11" w:rsidRDefault="002C25D4" w:rsidP="002C2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5D4" w:rsidRPr="00C81A11" w:rsidTr="002C25D4">
        <w:trPr>
          <w:trHeight w:val="8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25D4" w:rsidRPr="00C81A11" w:rsidRDefault="002C25D4" w:rsidP="002C25D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25D4" w:rsidRPr="002C25D4" w:rsidRDefault="00C602E4" w:rsidP="002C25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2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Отработка навыков выполнения упражнения для укрепления мышц ног, увеличения подвижности тазобедренных, коленных и голеностопных суставов («велосипед»)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25D4" w:rsidRPr="00C81A11" w:rsidRDefault="002C25D4" w:rsidP="002C25D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25D4" w:rsidRPr="00C81A11" w:rsidRDefault="002C25D4" w:rsidP="002C2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25D4" w:rsidRPr="00C81A11" w:rsidRDefault="002C25D4" w:rsidP="002C2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25D4" w:rsidRPr="00C81A11" w:rsidRDefault="002C25D4" w:rsidP="002C2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25D4" w:rsidRPr="00C81A11" w:rsidRDefault="002C25D4" w:rsidP="002C2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5D4" w:rsidRPr="00C81A11" w:rsidTr="002C25D4">
        <w:trPr>
          <w:trHeight w:val="8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25D4" w:rsidRPr="00C81A11" w:rsidRDefault="002C25D4" w:rsidP="002C25D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31.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25D4" w:rsidRPr="00C81A11" w:rsidRDefault="00C602E4" w:rsidP="002C2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02E4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  <w:proofErr w:type="spellEnd"/>
            <w:r w:rsidRPr="00C602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02E4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proofErr w:type="spellEnd"/>
            <w:r w:rsidRPr="00C602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02E4">
              <w:rPr>
                <w:rFonts w:ascii="Times New Roman" w:hAnsi="Times New Roman" w:cs="Times New Roman"/>
                <w:sz w:val="24"/>
                <w:szCs w:val="24"/>
              </w:rPr>
              <w:t>партерной</w:t>
            </w:r>
            <w:proofErr w:type="spellEnd"/>
            <w:r w:rsidRPr="00C602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02E4">
              <w:rPr>
                <w:rFonts w:ascii="Times New Roman" w:hAnsi="Times New Roman" w:cs="Times New Roman"/>
                <w:sz w:val="24"/>
                <w:szCs w:val="24"/>
              </w:rPr>
              <w:t>разминки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25D4" w:rsidRPr="00C81A11" w:rsidRDefault="002C25D4" w:rsidP="002C25D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25D4" w:rsidRPr="00C81A11" w:rsidRDefault="002C25D4" w:rsidP="002C25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25D4" w:rsidRPr="00C81A11" w:rsidRDefault="002C25D4" w:rsidP="002C2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25D4" w:rsidRPr="00C81A11" w:rsidRDefault="002C25D4" w:rsidP="002C2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25D4" w:rsidRPr="00C81A11" w:rsidRDefault="002C25D4" w:rsidP="002C2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5D4" w:rsidRPr="00C81A11" w:rsidTr="002C25D4">
        <w:trPr>
          <w:trHeight w:val="8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25D4" w:rsidRPr="00C81A11" w:rsidRDefault="002C25D4" w:rsidP="002C25D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25D4" w:rsidRPr="00C81A11" w:rsidRDefault="00C602E4" w:rsidP="002C2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2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Музыкально-сценическая игра "Танцуем сказку". </w:t>
            </w:r>
            <w:proofErr w:type="spellStart"/>
            <w:r w:rsidRPr="00C602E4">
              <w:rPr>
                <w:rFonts w:ascii="Times New Roman" w:hAnsi="Times New Roman" w:cs="Times New Roman"/>
                <w:sz w:val="24"/>
                <w:szCs w:val="24"/>
              </w:rPr>
              <w:t>Спосбоы</w:t>
            </w:r>
            <w:proofErr w:type="spellEnd"/>
            <w:r w:rsidRPr="00C602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02E4">
              <w:rPr>
                <w:rFonts w:ascii="Times New Roman" w:hAnsi="Times New Roman" w:cs="Times New Roman"/>
                <w:sz w:val="24"/>
                <w:szCs w:val="24"/>
              </w:rPr>
              <w:t>передвижения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25D4" w:rsidRPr="00C81A11" w:rsidRDefault="002C25D4" w:rsidP="002C25D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25D4" w:rsidRPr="00C81A11" w:rsidRDefault="002C25D4" w:rsidP="002C2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25D4" w:rsidRPr="00C81A11" w:rsidRDefault="002C25D4" w:rsidP="002C2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25D4" w:rsidRPr="00C81A11" w:rsidRDefault="002C25D4" w:rsidP="002C2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25D4" w:rsidRPr="00C81A11" w:rsidRDefault="002C25D4" w:rsidP="002C2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5D4" w:rsidRPr="00C81A11" w:rsidTr="002C25D4">
        <w:trPr>
          <w:trHeight w:val="8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25D4" w:rsidRPr="00C81A11" w:rsidRDefault="002C25D4" w:rsidP="002C25D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25D4" w:rsidRPr="00C81A11" w:rsidRDefault="00C602E4" w:rsidP="002C2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2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Музыкально-сценическая игра "Танцуем сказку". </w:t>
            </w:r>
            <w:proofErr w:type="spellStart"/>
            <w:r w:rsidRPr="00C602E4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proofErr w:type="spellEnd"/>
            <w:r w:rsidRPr="00C602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02E4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proofErr w:type="spellEnd"/>
            <w:r w:rsidRPr="00C602E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602E4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25D4" w:rsidRPr="00C81A11" w:rsidRDefault="002C25D4" w:rsidP="002C25D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25D4" w:rsidRPr="00C81A11" w:rsidRDefault="002C25D4" w:rsidP="002C2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25D4" w:rsidRPr="00C81A11" w:rsidRDefault="002C25D4" w:rsidP="002C2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25D4" w:rsidRPr="00C81A11" w:rsidRDefault="002C25D4" w:rsidP="002C2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25D4" w:rsidRPr="00C81A11" w:rsidRDefault="002C25D4" w:rsidP="002C2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5D4" w:rsidRPr="00C81A11" w:rsidTr="002C25D4">
        <w:trPr>
          <w:trHeight w:val="8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25D4" w:rsidRPr="00C81A11" w:rsidRDefault="002C25D4" w:rsidP="002C25D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25D4" w:rsidRPr="00C602E4" w:rsidRDefault="00C602E4" w:rsidP="002C25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2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Упражнения для укрепления мышц тела и развития гибкости позвоночника, упражнения для разогревания (скручивания) мышц спины («верёвочка»)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25D4" w:rsidRPr="00C81A11" w:rsidRDefault="002C25D4" w:rsidP="002C25D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25D4" w:rsidRPr="00C81A11" w:rsidRDefault="002C25D4" w:rsidP="002C25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25D4" w:rsidRPr="00C81A11" w:rsidRDefault="002C25D4" w:rsidP="002C2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25D4" w:rsidRPr="00C81A11" w:rsidRDefault="002C25D4" w:rsidP="002C2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25D4" w:rsidRPr="00C81A11" w:rsidRDefault="002C25D4" w:rsidP="002C2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5D4" w:rsidRPr="00C81A11" w:rsidTr="002C25D4">
        <w:trPr>
          <w:trHeight w:val="8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25D4" w:rsidRPr="00C81A11" w:rsidRDefault="002C25D4" w:rsidP="002C25D4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25D4" w:rsidRPr="00C602E4" w:rsidRDefault="00C602E4" w:rsidP="002C25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2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Отработка навыков выполнения упражнений для укрепления мышц тела и развития гибкости позвоночника, упражнения для разогревания (скручивания) мышц спины («верёвочка»)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25D4" w:rsidRPr="00C81A11" w:rsidRDefault="002C25D4" w:rsidP="002C25D4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25D4" w:rsidRPr="00C81A11" w:rsidRDefault="002C25D4" w:rsidP="002C2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25D4" w:rsidRPr="00C81A11" w:rsidRDefault="002C25D4" w:rsidP="002C2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25D4" w:rsidRPr="00C81A11" w:rsidRDefault="002C25D4" w:rsidP="002C2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25D4" w:rsidRPr="00C81A11" w:rsidRDefault="002C25D4" w:rsidP="002C2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5D4" w:rsidRPr="00C81A11" w:rsidTr="002C25D4">
        <w:trPr>
          <w:trHeight w:val="8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25D4" w:rsidRPr="00C81A11" w:rsidRDefault="002C25D4" w:rsidP="002C25D4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25D4" w:rsidRPr="00C602E4" w:rsidRDefault="00C602E4" w:rsidP="002C25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2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Упражнения </w:t>
            </w:r>
            <w:proofErr w:type="spellStart"/>
            <w:r w:rsidRPr="00C602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упражнения</w:t>
            </w:r>
            <w:proofErr w:type="spellEnd"/>
            <w:r w:rsidRPr="00C602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укрепления мышц спины и увеличения их эластичности («рыбка»)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25D4" w:rsidRPr="00C81A11" w:rsidRDefault="002C25D4" w:rsidP="002C25D4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25D4" w:rsidRPr="00C81A11" w:rsidRDefault="002C25D4" w:rsidP="002C25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25D4" w:rsidRPr="00C81A11" w:rsidRDefault="002C25D4" w:rsidP="002C2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25D4" w:rsidRPr="00C81A11" w:rsidRDefault="002C25D4" w:rsidP="002C2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25D4" w:rsidRPr="00C81A11" w:rsidRDefault="002C25D4" w:rsidP="002C2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5D4" w:rsidRPr="00C81A11" w:rsidTr="002C25D4">
        <w:trPr>
          <w:trHeight w:val="8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25D4" w:rsidRPr="00C81A11" w:rsidRDefault="002C25D4" w:rsidP="002C25D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25D4" w:rsidRPr="00C602E4" w:rsidRDefault="00C602E4" w:rsidP="002C25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2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Отработка навыков выполнения упражнения для укрепления мышц спины и увеличения их эластичности («рыбка»)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25D4" w:rsidRPr="00C81A11" w:rsidRDefault="002C25D4" w:rsidP="002C25D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25D4" w:rsidRPr="00C81A11" w:rsidRDefault="002C25D4" w:rsidP="002C2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25D4" w:rsidRPr="00C81A11" w:rsidRDefault="002C25D4" w:rsidP="002C2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25D4" w:rsidRPr="00C81A11" w:rsidRDefault="002C25D4" w:rsidP="002C2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25D4" w:rsidRPr="00C81A11" w:rsidRDefault="002C25D4" w:rsidP="002C2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5D4" w:rsidRPr="00C81A11" w:rsidTr="002C25D4">
        <w:trPr>
          <w:trHeight w:val="8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25D4" w:rsidRPr="00C81A11" w:rsidRDefault="002C25D4" w:rsidP="002C25D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25D4" w:rsidRPr="00C602E4" w:rsidRDefault="00C602E4" w:rsidP="002C25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2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Упражнения для развития гибкости позвоночника и плечевого пояса («мост») из положения лёжа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25D4" w:rsidRPr="00C81A11" w:rsidRDefault="002C25D4" w:rsidP="002C25D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25D4" w:rsidRPr="00C81A11" w:rsidRDefault="002C25D4" w:rsidP="002C2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25D4" w:rsidRPr="00C81A11" w:rsidRDefault="002C25D4" w:rsidP="002C2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25D4" w:rsidRPr="00C81A11" w:rsidRDefault="002C25D4" w:rsidP="002C2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25D4" w:rsidRPr="00C81A11" w:rsidRDefault="002C25D4" w:rsidP="002C2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5D4" w:rsidRPr="00C81A11" w:rsidTr="002C25D4">
        <w:trPr>
          <w:trHeight w:val="8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25D4" w:rsidRPr="00C81A11" w:rsidRDefault="002C25D4" w:rsidP="002C25D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25D4" w:rsidRPr="00C602E4" w:rsidRDefault="00C602E4" w:rsidP="002C25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2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Отработка навыков выполнения упражнения для развития гибкости </w:t>
            </w:r>
            <w:r w:rsidRPr="00C602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позвоночника и плечевого пояса («мост») из положения лёжа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25D4" w:rsidRPr="00C81A11" w:rsidRDefault="002C25D4" w:rsidP="002C25D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25D4" w:rsidRPr="00C81A11" w:rsidRDefault="002C25D4" w:rsidP="002C2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25D4" w:rsidRPr="00C81A11" w:rsidRDefault="002C25D4" w:rsidP="002C2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25D4" w:rsidRPr="00C81A11" w:rsidRDefault="002C25D4" w:rsidP="002C2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25D4" w:rsidRPr="00C81A11" w:rsidRDefault="002C25D4" w:rsidP="002C2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2E4" w:rsidRPr="00C81A11" w:rsidTr="002C25D4">
        <w:trPr>
          <w:trHeight w:val="8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9D569B" w:rsidP="00C60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569B">
              <w:rPr>
                <w:rFonts w:ascii="Times New Roman" w:hAnsi="Times New Roman" w:cs="Times New Roman"/>
                <w:sz w:val="24"/>
                <w:szCs w:val="24"/>
              </w:rPr>
              <w:t>Группировка</w:t>
            </w:r>
            <w:proofErr w:type="spellEnd"/>
            <w:r w:rsidRPr="009D569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D569B">
              <w:rPr>
                <w:rFonts w:ascii="Times New Roman" w:hAnsi="Times New Roman" w:cs="Times New Roman"/>
                <w:sz w:val="24"/>
                <w:szCs w:val="24"/>
              </w:rPr>
              <w:t>кувырок</w:t>
            </w:r>
            <w:proofErr w:type="spellEnd"/>
            <w:r w:rsidRPr="009D569B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9D569B">
              <w:rPr>
                <w:rFonts w:ascii="Times New Roman" w:hAnsi="Times New Roman" w:cs="Times New Roman"/>
                <w:sz w:val="24"/>
                <w:szCs w:val="24"/>
              </w:rPr>
              <w:t>сторону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2E4" w:rsidRPr="00C81A11" w:rsidTr="002C25D4">
        <w:trPr>
          <w:trHeight w:val="8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9D569B" w:rsidRDefault="009D569B" w:rsidP="00C602E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6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Отработка навыков выполнения группировки, кувырка в сторону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2E4" w:rsidRPr="00C81A11" w:rsidTr="002C25D4">
        <w:trPr>
          <w:trHeight w:val="8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9D569B" w:rsidRDefault="009D569B" w:rsidP="00C602E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6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Освоение подводящих упражнений к выполнению продольных и поперечных шпагатов («ящерка»)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2E4" w:rsidRPr="00C81A11" w:rsidTr="002C25D4">
        <w:trPr>
          <w:trHeight w:val="8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9D569B" w:rsidRDefault="009D569B" w:rsidP="00C602E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6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Отработка навыков выполнения упражнений к выполнению продольных и поперечных шпагатов («ящерка»)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2E4" w:rsidRPr="00C81A11" w:rsidTr="002C25D4">
        <w:trPr>
          <w:trHeight w:val="8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9D569B" w:rsidRDefault="009D569B" w:rsidP="00C602E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6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техники выполнения подводящих упражнений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2E4" w:rsidRPr="00C81A11" w:rsidTr="002C25D4">
        <w:trPr>
          <w:trHeight w:val="8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9D569B" w:rsidRDefault="009D569B" w:rsidP="00C602E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6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Музыкально-сценическая игра "Маленькие мышки прячутся от кошки: способы передвижения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2E4" w:rsidRPr="00C81A11" w:rsidTr="002C25D4">
        <w:trPr>
          <w:trHeight w:val="8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9D569B" w:rsidRDefault="009D569B" w:rsidP="00C602E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6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Музыкально-сценическая игра "Маленькие мышки прячутся от кошки: правила организации и проведения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2E4" w:rsidRPr="00C81A11" w:rsidTr="002C25D4">
        <w:trPr>
          <w:trHeight w:val="8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9D569B" w:rsidRDefault="009D569B" w:rsidP="00C602E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6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Обобщающий урок по итогам 2 четверти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2E4" w:rsidRPr="00C81A11" w:rsidTr="002C25D4">
        <w:trPr>
          <w:trHeight w:val="8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9D569B" w:rsidP="00C60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569B">
              <w:rPr>
                <w:rFonts w:ascii="Times New Roman" w:hAnsi="Times New Roman" w:cs="Times New Roman"/>
                <w:sz w:val="24"/>
                <w:szCs w:val="24"/>
              </w:rPr>
              <w:t>Режим</w:t>
            </w:r>
            <w:proofErr w:type="spellEnd"/>
            <w:r w:rsidRPr="009D56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569B">
              <w:rPr>
                <w:rFonts w:ascii="Times New Roman" w:hAnsi="Times New Roman" w:cs="Times New Roman"/>
                <w:sz w:val="24"/>
                <w:szCs w:val="24"/>
              </w:rPr>
              <w:t>дня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2E4" w:rsidRPr="00C81A11" w:rsidTr="002C25D4">
        <w:trPr>
          <w:trHeight w:val="8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9D569B" w:rsidP="00C60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569B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proofErr w:type="spellEnd"/>
            <w:r w:rsidRPr="009D56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569B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proofErr w:type="spellEnd"/>
            <w:r w:rsidRPr="009D56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569B">
              <w:rPr>
                <w:rFonts w:ascii="Times New Roman" w:hAnsi="Times New Roman" w:cs="Times New Roman"/>
                <w:sz w:val="24"/>
                <w:szCs w:val="24"/>
              </w:rPr>
              <w:t>личной</w:t>
            </w:r>
            <w:proofErr w:type="spellEnd"/>
            <w:r w:rsidRPr="009D56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569B">
              <w:rPr>
                <w:rFonts w:ascii="Times New Roman" w:hAnsi="Times New Roman" w:cs="Times New Roman"/>
                <w:sz w:val="24"/>
                <w:szCs w:val="24"/>
              </w:rPr>
              <w:t>гигиены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2E4" w:rsidRPr="00C81A11" w:rsidTr="002C25D4">
        <w:trPr>
          <w:trHeight w:val="8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9D569B" w:rsidP="00C60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569B">
              <w:rPr>
                <w:rFonts w:ascii="Times New Roman" w:hAnsi="Times New Roman" w:cs="Times New Roman"/>
                <w:sz w:val="24"/>
                <w:szCs w:val="24"/>
              </w:rPr>
              <w:t>Комплекс</w:t>
            </w:r>
            <w:proofErr w:type="spellEnd"/>
            <w:r w:rsidRPr="009D56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569B">
              <w:rPr>
                <w:rFonts w:ascii="Times New Roman" w:hAnsi="Times New Roman" w:cs="Times New Roman"/>
                <w:sz w:val="24"/>
                <w:szCs w:val="24"/>
              </w:rPr>
              <w:t>упражнений</w:t>
            </w:r>
            <w:proofErr w:type="spellEnd"/>
            <w:r w:rsidRPr="009D56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569B">
              <w:rPr>
                <w:rFonts w:ascii="Times New Roman" w:hAnsi="Times New Roman" w:cs="Times New Roman"/>
                <w:sz w:val="24"/>
                <w:szCs w:val="24"/>
              </w:rPr>
              <w:t>утренней</w:t>
            </w:r>
            <w:proofErr w:type="spellEnd"/>
            <w:r w:rsidRPr="009D56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569B">
              <w:rPr>
                <w:rFonts w:ascii="Times New Roman" w:hAnsi="Times New Roman" w:cs="Times New Roman"/>
                <w:sz w:val="24"/>
                <w:szCs w:val="24"/>
              </w:rPr>
              <w:t>гимнастики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2E4" w:rsidRPr="00C81A11" w:rsidTr="002C25D4">
        <w:trPr>
          <w:trHeight w:val="8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51.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9D569B" w:rsidRDefault="009D569B" w:rsidP="00C602E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6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 упражнений утренней гимнастики: упражнения с гимнастической палкой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2E4" w:rsidRPr="00C81A11" w:rsidTr="002C25D4">
        <w:trPr>
          <w:trHeight w:val="8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9D569B" w:rsidRDefault="009D569B" w:rsidP="00C602E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6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Самостоятельное составление комплекса упражнений утренней гимнастики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2E4" w:rsidRPr="00C81A11" w:rsidTr="002C25D4">
        <w:trPr>
          <w:trHeight w:val="8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9D569B" w:rsidRDefault="009D569B" w:rsidP="00C602E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6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 упражнений для с предметами. Упражнения со скакалкой: вращение кистью руки скакалки, сложенной вчетверо, — перед собой, сложенной вдвое — поочерёдно в лицевой, боковой плоскостях.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2E4" w:rsidRPr="00C81A11" w:rsidTr="002C25D4">
        <w:trPr>
          <w:trHeight w:val="8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9D569B" w:rsidRDefault="009D569B" w:rsidP="00C602E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6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Отработка навыков выполнения упражнений со скакалкой: вращение кистью руки скакалки, сложенной вчетверо, — перед собой, сложенной вдвое — поочерёдно в лицевой, боковой плоскостях.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2E4" w:rsidRPr="00C81A11" w:rsidTr="002C25D4">
        <w:trPr>
          <w:trHeight w:val="8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9D569B" w:rsidRDefault="009D569B" w:rsidP="00C602E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6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Подскоки через скакалку вперёд, назад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2E4" w:rsidRPr="00C81A11" w:rsidTr="002C25D4">
        <w:trPr>
          <w:trHeight w:val="8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9D569B" w:rsidRDefault="009D569B" w:rsidP="00C602E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6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Отработка навыков выполнения подскоков через скакалку вперёд, назад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2E4" w:rsidRPr="00C81A11" w:rsidTr="002C25D4">
        <w:trPr>
          <w:trHeight w:val="8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9D569B" w:rsidRDefault="009D569B" w:rsidP="00C602E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6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Прыжки через скакалку вперёд, назад.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2E4" w:rsidRPr="00C81A11" w:rsidTr="002C25D4">
        <w:trPr>
          <w:trHeight w:val="8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9D569B" w:rsidRDefault="009D569B" w:rsidP="00C602E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6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Отработка навыков выполнения прыжков через скакалку вперёд, назад.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02E4" w:rsidRPr="00C81A11" w:rsidRDefault="00C602E4" w:rsidP="00C6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69B" w:rsidRPr="00C81A11" w:rsidTr="002C25D4">
        <w:trPr>
          <w:trHeight w:val="8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9D569B" w:rsidRDefault="009D569B" w:rsidP="009D569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6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Самостоятельное </w:t>
            </w:r>
            <w:proofErr w:type="spellStart"/>
            <w:r w:rsidRPr="009D56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выполение</w:t>
            </w:r>
            <w:proofErr w:type="spellEnd"/>
            <w:r w:rsidRPr="009D56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упражнений </w:t>
            </w:r>
            <w:r w:rsidRPr="009D56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со скакалкой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69B" w:rsidRPr="00C81A11" w:rsidTr="002C25D4">
        <w:trPr>
          <w:trHeight w:val="8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569B">
              <w:rPr>
                <w:rFonts w:ascii="Times New Roman" w:hAnsi="Times New Roman" w:cs="Times New Roman"/>
                <w:sz w:val="24"/>
                <w:szCs w:val="24"/>
              </w:rPr>
              <w:t>Подвижные</w:t>
            </w:r>
            <w:proofErr w:type="spellEnd"/>
            <w:r w:rsidRPr="009D56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569B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proofErr w:type="spellEnd"/>
            <w:r w:rsidRPr="009D56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569B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spellEnd"/>
            <w:r w:rsidRPr="009D56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569B">
              <w:rPr>
                <w:rFonts w:ascii="Times New Roman" w:hAnsi="Times New Roman" w:cs="Times New Roman"/>
                <w:sz w:val="24"/>
                <w:szCs w:val="24"/>
              </w:rPr>
              <w:t>скакалкой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69B" w:rsidRPr="00C81A11" w:rsidTr="002C25D4">
        <w:trPr>
          <w:trHeight w:val="8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6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Музыкально-сценическая игра "Танцуем вместе". </w:t>
            </w:r>
            <w:proofErr w:type="spellStart"/>
            <w:r w:rsidRPr="009D569B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proofErr w:type="spellEnd"/>
            <w:r w:rsidRPr="009D56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569B">
              <w:rPr>
                <w:rFonts w:ascii="Times New Roman" w:hAnsi="Times New Roman" w:cs="Times New Roman"/>
                <w:sz w:val="24"/>
                <w:szCs w:val="24"/>
              </w:rPr>
              <w:t>передвижения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69B" w:rsidRPr="00C81A11" w:rsidTr="002C25D4">
        <w:trPr>
          <w:trHeight w:val="8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6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Музыкально-сценическая игра "Танцуем вместе". </w:t>
            </w:r>
            <w:proofErr w:type="spellStart"/>
            <w:r w:rsidRPr="009D569B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proofErr w:type="spellEnd"/>
            <w:r w:rsidRPr="009D56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569B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proofErr w:type="spellEnd"/>
            <w:r w:rsidRPr="009D569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9D569B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69B" w:rsidRPr="00C81A11" w:rsidTr="002C25D4">
        <w:trPr>
          <w:trHeight w:val="8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9D569B" w:rsidRDefault="009D569B" w:rsidP="009D569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6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 упражнений с предметами. Упражнения с мячом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69B" w:rsidRPr="00C81A11" w:rsidTr="002C25D4">
        <w:trPr>
          <w:trHeight w:val="8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9D569B" w:rsidRDefault="009D569B" w:rsidP="009D569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6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Удержание гимнастического мяча. Баланс мяча на ладони, передача мяча из руки в руку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69B" w:rsidRPr="00C81A11" w:rsidTr="002C25D4">
        <w:trPr>
          <w:trHeight w:val="8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9D569B" w:rsidRDefault="009D569B" w:rsidP="009D569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6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Отработка навыков удержания гимнастического мяча. Баланс мяча на ладони, передача мяча из руки в руку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69B" w:rsidRPr="00C81A11" w:rsidTr="002C25D4">
        <w:trPr>
          <w:trHeight w:val="8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9D569B" w:rsidRDefault="009D569B" w:rsidP="009D569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6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Одиночный отбив мяча от пола. Переброска мяча с ладони на тыльную сторону руки и обратно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69B" w:rsidRPr="00C81A11" w:rsidTr="002C25D4">
        <w:trPr>
          <w:trHeight w:val="8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9D569B" w:rsidRDefault="009D569B" w:rsidP="009D569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6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Отработка навыков </w:t>
            </w:r>
            <w:proofErr w:type="spellStart"/>
            <w:r w:rsidRPr="009D56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одиночногой</w:t>
            </w:r>
            <w:proofErr w:type="spellEnd"/>
            <w:r w:rsidRPr="009D56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отбива мяча от пола, переброски мяча с ладони на тыльную сторону руки и обратно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69B" w:rsidRPr="00C81A11" w:rsidTr="002C25D4">
        <w:trPr>
          <w:trHeight w:val="8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9D569B" w:rsidRDefault="009D569B" w:rsidP="009D569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6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Перекат мяча по полу, по рукам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69B" w:rsidRPr="00C81A11" w:rsidTr="002C25D4">
        <w:trPr>
          <w:trHeight w:val="8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9D569B" w:rsidRDefault="009D569B" w:rsidP="009D569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6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Отработка навыков переката мяча по полу, по рукам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69B" w:rsidRPr="00C81A11" w:rsidTr="002C25D4">
        <w:trPr>
          <w:trHeight w:val="8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70.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569B">
              <w:rPr>
                <w:rFonts w:ascii="Times New Roman" w:hAnsi="Times New Roman" w:cs="Times New Roman"/>
                <w:sz w:val="24"/>
                <w:szCs w:val="24"/>
              </w:rPr>
              <w:t>Бросок</w:t>
            </w:r>
            <w:proofErr w:type="spellEnd"/>
            <w:r w:rsidRPr="009D569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9D569B">
              <w:rPr>
                <w:rFonts w:ascii="Times New Roman" w:hAnsi="Times New Roman" w:cs="Times New Roman"/>
                <w:sz w:val="24"/>
                <w:szCs w:val="24"/>
              </w:rPr>
              <w:t>ловля</w:t>
            </w:r>
            <w:proofErr w:type="spellEnd"/>
            <w:r w:rsidRPr="009D56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569B">
              <w:rPr>
                <w:rFonts w:ascii="Times New Roman" w:hAnsi="Times New Roman" w:cs="Times New Roman"/>
                <w:sz w:val="24"/>
                <w:szCs w:val="24"/>
              </w:rPr>
              <w:t>мяча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69B" w:rsidRPr="00C81A11" w:rsidTr="002C25D4">
        <w:trPr>
          <w:trHeight w:val="8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9D569B" w:rsidRDefault="009D569B" w:rsidP="009D569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6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Отработка навыков броска и ловли мяча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69B" w:rsidRPr="00C81A11" w:rsidTr="002C25D4">
        <w:trPr>
          <w:trHeight w:val="8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9D569B" w:rsidRDefault="009D569B" w:rsidP="009D569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6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навыков выполнения упражнений с мячом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69B" w:rsidRPr="00C81A11" w:rsidTr="002C25D4">
        <w:trPr>
          <w:trHeight w:val="8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569B">
              <w:rPr>
                <w:rFonts w:ascii="Times New Roman" w:hAnsi="Times New Roman" w:cs="Times New Roman"/>
                <w:sz w:val="24"/>
                <w:szCs w:val="24"/>
              </w:rPr>
              <w:t>Игровые</w:t>
            </w:r>
            <w:proofErr w:type="spellEnd"/>
            <w:r w:rsidRPr="009D56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569B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  <w:r w:rsidRPr="009D569B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9D569B">
              <w:rPr>
                <w:rFonts w:ascii="Times New Roman" w:hAnsi="Times New Roman" w:cs="Times New Roman"/>
                <w:sz w:val="24"/>
                <w:szCs w:val="24"/>
              </w:rPr>
              <w:t>мячом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69B" w:rsidRPr="00C81A11" w:rsidTr="002C25D4">
        <w:trPr>
          <w:trHeight w:val="8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9D569B" w:rsidRDefault="009D569B" w:rsidP="009D569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6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Обобщающий урок по итогам 3 четверти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69B" w:rsidRPr="00C81A11" w:rsidTr="002C25D4">
        <w:trPr>
          <w:trHeight w:val="8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9D569B" w:rsidRDefault="009D569B" w:rsidP="009D569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6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Музыкально-сценическая игра "Музыкальный паровозик": способы передвижения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69B" w:rsidRPr="00C81A11" w:rsidTr="002C25D4">
        <w:trPr>
          <w:trHeight w:val="8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9D569B" w:rsidRDefault="009D569B" w:rsidP="009D569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6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Музыкально-сценическая игра "Музыкальный паровозик": правила организации и проведения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69B" w:rsidRPr="00C81A11" w:rsidTr="002C25D4">
        <w:trPr>
          <w:trHeight w:val="8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6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Упражнения для развития координации и развития жизненно важных навыков и умений. </w:t>
            </w:r>
            <w:proofErr w:type="spellStart"/>
            <w:r w:rsidRPr="009D569B">
              <w:rPr>
                <w:rFonts w:ascii="Times New Roman" w:hAnsi="Times New Roman" w:cs="Times New Roman"/>
                <w:sz w:val="24"/>
                <w:szCs w:val="24"/>
              </w:rPr>
              <w:t>Равновесие</w:t>
            </w:r>
            <w:proofErr w:type="spellEnd"/>
            <w:r w:rsidRPr="009D569B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proofErr w:type="spellStart"/>
            <w:r w:rsidRPr="009D569B">
              <w:rPr>
                <w:rFonts w:ascii="Times New Roman" w:hAnsi="Times New Roman" w:cs="Times New Roman"/>
                <w:sz w:val="24"/>
                <w:szCs w:val="24"/>
              </w:rPr>
              <w:t>эшапе</w:t>
            </w:r>
            <w:proofErr w:type="spellEnd"/>
            <w:r w:rsidRPr="009D569B">
              <w:rPr>
                <w:rFonts w:ascii="Times New Roman" w:hAnsi="Times New Roman" w:cs="Times New Roman"/>
                <w:sz w:val="24"/>
                <w:szCs w:val="24"/>
              </w:rPr>
              <w:t xml:space="preserve">») — </w:t>
            </w:r>
            <w:proofErr w:type="spellStart"/>
            <w:r w:rsidRPr="009D569B">
              <w:rPr>
                <w:rFonts w:ascii="Times New Roman" w:hAnsi="Times New Roman" w:cs="Times New Roman"/>
                <w:sz w:val="24"/>
                <w:szCs w:val="24"/>
              </w:rPr>
              <w:t>колено</w:t>
            </w:r>
            <w:proofErr w:type="spellEnd"/>
            <w:r w:rsidRPr="009D56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569B">
              <w:rPr>
                <w:rFonts w:ascii="Times New Roman" w:hAnsi="Times New Roman" w:cs="Times New Roman"/>
                <w:sz w:val="24"/>
                <w:szCs w:val="24"/>
              </w:rPr>
              <w:t>вперёд</w:t>
            </w:r>
            <w:proofErr w:type="spellEnd"/>
            <w:r w:rsidRPr="009D56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569B">
              <w:rPr>
                <w:rFonts w:ascii="Times New Roman" w:hAnsi="Times New Roman" w:cs="Times New Roman"/>
                <w:sz w:val="24"/>
                <w:szCs w:val="24"/>
              </w:rPr>
              <w:t>попеременно</w:t>
            </w:r>
            <w:proofErr w:type="spellEnd"/>
            <w:r w:rsidRPr="009D56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569B">
              <w:rPr>
                <w:rFonts w:ascii="Times New Roman" w:hAnsi="Times New Roman" w:cs="Times New Roman"/>
                <w:sz w:val="24"/>
                <w:szCs w:val="24"/>
              </w:rPr>
              <w:t>каждой</w:t>
            </w:r>
            <w:proofErr w:type="spellEnd"/>
            <w:r w:rsidRPr="009D56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569B">
              <w:rPr>
                <w:rFonts w:ascii="Times New Roman" w:hAnsi="Times New Roman" w:cs="Times New Roman"/>
                <w:sz w:val="24"/>
                <w:szCs w:val="24"/>
              </w:rPr>
              <w:t>ногой</w:t>
            </w:r>
            <w:proofErr w:type="spellEnd"/>
            <w:r w:rsidRPr="009D56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69B" w:rsidRPr="00C81A11" w:rsidTr="002C25D4">
        <w:trPr>
          <w:trHeight w:val="8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9D569B" w:rsidRDefault="009D569B" w:rsidP="009D569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6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Отработка навыков </w:t>
            </w:r>
            <w:proofErr w:type="spellStart"/>
            <w:r w:rsidRPr="009D56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выполения</w:t>
            </w:r>
            <w:proofErr w:type="spellEnd"/>
            <w:r w:rsidRPr="009D56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упражнения на равновесие («</w:t>
            </w:r>
            <w:proofErr w:type="spellStart"/>
            <w:r w:rsidRPr="009D56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эшапе</w:t>
            </w:r>
            <w:proofErr w:type="spellEnd"/>
            <w:r w:rsidRPr="009D56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») — колено вперёд попеременно каждой ногой.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69B" w:rsidRPr="00C81A11" w:rsidTr="002C25D4">
        <w:trPr>
          <w:trHeight w:val="8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6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Упражнения для развития координации и развития жизненно важных навыков и умений. </w:t>
            </w:r>
            <w:proofErr w:type="spellStart"/>
            <w:r w:rsidRPr="009D569B">
              <w:rPr>
                <w:rFonts w:ascii="Times New Roman" w:hAnsi="Times New Roman" w:cs="Times New Roman"/>
                <w:sz w:val="24"/>
                <w:szCs w:val="24"/>
              </w:rPr>
              <w:t>Равновесие</w:t>
            </w:r>
            <w:proofErr w:type="spellEnd"/>
            <w:r w:rsidRPr="009D569B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proofErr w:type="spellStart"/>
            <w:r w:rsidRPr="009D569B">
              <w:rPr>
                <w:rFonts w:ascii="Times New Roman" w:hAnsi="Times New Roman" w:cs="Times New Roman"/>
                <w:sz w:val="24"/>
                <w:szCs w:val="24"/>
              </w:rPr>
              <w:t>арабеск</w:t>
            </w:r>
            <w:proofErr w:type="spellEnd"/>
            <w:r w:rsidRPr="009D569B">
              <w:rPr>
                <w:rFonts w:ascii="Times New Roman" w:hAnsi="Times New Roman" w:cs="Times New Roman"/>
                <w:sz w:val="24"/>
                <w:szCs w:val="24"/>
              </w:rPr>
              <w:t xml:space="preserve">») </w:t>
            </w:r>
            <w:proofErr w:type="spellStart"/>
            <w:r w:rsidRPr="009D569B">
              <w:rPr>
                <w:rFonts w:ascii="Times New Roman" w:hAnsi="Times New Roman" w:cs="Times New Roman"/>
                <w:sz w:val="24"/>
                <w:szCs w:val="24"/>
              </w:rPr>
              <w:t>попеременно</w:t>
            </w:r>
            <w:proofErr w:type="spellEnd"/>
            <w:r w:rsidRPr="009D56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569B">
              <w:rPr>
                <w:rFonts w:ascii="Times New Roman" w:hAnsi="Times New Roman" w:cs="Times New Roman"/>
                <w:sz w:val="24"/>
                <w:szCs w:val="24"/>
              </w:rPr>
              <w:t>каждой</w:t>
            </w:r>
            <w:proofErr w:type="spellEnd"/>
            <w:r w:rsidRPr="009D56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56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ногой</w:t>
            </w:r>
            <w:proofErr w:type="spellEnd"/>
            <w:r w:rsidRPr="009D56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69B" w:rsidRPr="00C81A11" w:rsidTr="002C25D4">
        <w:trPr>
          <w:trHeight w:val="8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9D569B" w:rsidRDefault="009D569B" w:rsidP="009D569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6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Отработка навыков </w:t>
            </w:r>
            <w:proofErr w:type="spellStart"/>
            <w:r w:rsidRPr="009D56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выполения</w:t>
            </w:r>
            <w:proofErr w:type="spellEnd"/>
            <w:r w:rsidRPr="009D56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упражнения на равновесие («арабеск») попеременно каждой ногой.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69B" w:rsidRPr="00C81A11" w:rsidTr="002C25D4">
        <w:trPr>
          <w:trHeight w:val="8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2021A6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21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Упражнения для развития координации и развития жизненно важных навыков и умений. </w:t>
            </w:r>
            <w:proofErr w:type="spellStart"/>
            <w:r w:rsidRPr="002021A6">
              <w:rPr>
                <w:rFonts w:ascii="Times New Roman" w:hAnsi="Times New Roman" w:cs="Times New Roman"/>
                <w:sz w:val="24"/>
                <w:szCs w:val="24"/>
              </w:rPr>
              <w:t>Повороты</w:t>
            </w:r>
            <w:proofErr w:type="spellEnd"/>
            <w:r w:rsidRPr="002021A6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2021A6">
              <w:rPr>
                <w:rFonts w:ascii="Times New Roman" w:hAnsi="Times New Roman" w:cs="Times New Roman"/>
                <w:sz w:val="24"/>
                <w:szCs w:val="24"/>
              </w:rPr>
              <w:t>обе</w:t>
            </w:r>
            <w:proofErr w:type="spellEnd"/>
            <w:r w:rsidRPr="002021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21A6">
              <w:rPr>
                <w:rFonts w:ascii="Times New Roman" w:hAnsi="Times New Roman" w:cs="Times New Roman"/>
                <w:sz w:val="24"/>
                <w:szCs w:val="24"/>
              </w:rPr>
              <w:t>стороны</w:t>
            </w:r>
            <w:proofErr w:type="spellEnd"/>
            <w:r w:rsidRPr="002021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21A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2021A6">
              <w:rPr>
                <w:rFonts w:ascii="Times New Roman" w:hAnsi="Times New Roman" w:cs="Times New Roman"/>
                <w:sz w:val="24"/>
                <w:szCs w:val="24"/>
              </w:rPr>
              <w:t xml:space="preserve"> 45°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69B" w:rsidRPr="00C81A11" w:rsidTr="002C25D4">
        <w:trPr>
          <w:trHeight w:val="8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2021A6" w:rsidRDefault="002021A6" w:rsidP="009D569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1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Отработка навыков выполнения поворотов в обе стороны на 45°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69B" w:rsidRPr="00C81A11" w:rsidTr="002C25D4">
        <w:trPr>
          <w:trHeight w:val="8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2021A6" w:rsidRDefault="002021A6" w:rsidP="009D569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1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Прыжки толчком с двух ног вперёд, назад, с поворотом на 45° и 90° в обе стороны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69B" w:rsidRPr="00C81A11" w:rsidTr="002C25D4">
        <w:trPr>
          <w:trHeight w:val="8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2021A6" w:rsidRDefault="002021A6" w:rsidP="009D569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1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Отработка навыков выполнения прыжков толчком с двух ног вперёд, назад, с поворотом на 45° и 90° в обе стороны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69B" w:rsidRPr="00C81A11" w:rsidTr="002C25D4">
        <w:trPr>
          <w:trHeight w:val="8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2021A6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21A6">
              <w:rPr>
                <w:rFonts w:ascii="Times New Roman" w:hAnsi="Times New Roman" w:cs="Times New Roman"/>
                <w:sz w:val="24"/>
                <w:szCs w:val="24"/>
              </w:rPr>
              <w:t>Танцевальные</w:t>
            </w:r>
            <w:proofErr w:type="spellEnd"/>
            <w:r w:rsidRPr="002021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21A6">
              <w:rPr>
                <w:rFonts w:ascii="Times New Roman" w:hAnsi="Times New Roman" w:cs="Times New Roman"/>
                <w:sz w:val="24"/>
                <w:szCs w:val="24"/>
              </w:rPr>
              <w:t>шаги</w:t>
            </w:r>
            <w:proofErr w:type="spellEnd"/>
            <w:r w:rsidRPr="002021A6">
              <w:rPr>
                <w:rFonts w:ascii="Times New Roman" w:hAnsi="Times New Roman" w:cs="Times New Roman"/>
                <w:sz w:val="24"/>
                <w:szCs w:val="24"/>
              </w:rPr>
              <w:t>: «</w:t>
            </w:r>
            <w:proofErr w:type="spellStart"/>
            <w:r w:rsidRPr="002021A6">
              <w:rPr>
                <w:rFonts w:ascii="Times New Roman" w:hAnsi="Times New Roman" w:cs="Times New Roman"/>
                <w:sz w:val="24"/>
                <w:szCs w:val="24"/>
              </w:rPr>
              <w:t>полечка</w:t>
            </w:r>
            <w:proofErr w:type="spellEnd"/>
            <w:r w:rsidRPr="002021A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69B" w:rsidRPr="00C81A11" w:rsidTr="002C25D4">
        <w:trPr>
          <w:trHeight w:val="8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2021A6" w:rsidRDefault="002021A6" w:rsidP="009D569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1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Отработка навыков </w:t>
            </w:r>
            <w:proofErr w:type="spellStart"/>
            <w:r w:rsidRPr="002021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выполения</w:t>
            </w:r>
            <w:proofErr w:type="spellEnd"/>
            <w:r w:rsidRPr="002021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танцевальных шагов «</w:t>
            </w:r>
            <w:proofErr w:type="spellStart"/>
            <w:r w:rsidRPr="002021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полечка</w:t>
            </w:r>
            <w:proofErr w:type="spellEnd"/>
            <w:r w:rsidRPr="002021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69B" w:rsidRPr="00C81A11" w:rsidTr="002C25D4">
        <w:trPr>
          <w:trHeight w:val="8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2021A6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21A6">
              <w:rPr>
                <w:rFonts w:ascii="Times New Roman" w:hAnsi="Times New Roman" w:cs="Times New Roman"/>
                <w:sz w:val="24"/>
                <w:szCs w:val="24"/>
              </w:rPr>
              <w:t>Танцевальные</w:t>
            </w:r>
            <w:proofErr w:type="spellEnd"/>
            <w:r w:rsidRPr="002021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21A6">
              <w:rPr>
                <w:rFonts w:ascii="Times New Roman" w:hAnsi="Times New Roman" w:cs="Times New Roman"/>
                <w:sz w:val="24"/>
                <w:szCs w:val="24"/>
              </w:rPr>
              <w:t>шаги</w:t>
            </w:r>
            <w:proofErr w:type="spellEnd"/>
            <w:r w:rsidRPr="002021A6">
              <w:rPr>
                <w:rFonts w:ascii="Times New Roman" w:hAnsi="Times New Roman" w:cs="Times New Roman"/>
                <w:sz w:val="24"/>
                <w:szCs w:val="24"/>
              </w:rPr>
              <w:t>: «</w:t>
            </w:r>
            <w:proofErr w:type="spellStart"/>
            <w:r w:rsidRPr="002021A6">
              <w:rPr>
                <w:rFonts w:ascii="Times New Roman" w:hAnsi="Times New Roman" w:cs="Times New Roman"/>
                <w:sz w:val="24"/>
                <w:szCs w:val="24"/>
              </w:rPr>
              <w:t>ковырялочка</w:t>
            </w:r>
            <w:proofErr w:type="spellEnd"/>
            <w:r w:rsidRPr="002021A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69B" w:rsidRPr="00C81A11" w:rsidTr="002C25D4">
        <w:trPr>
          <w:trHeight w:val="8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2021A6" w:rsidRDefault="002021A6" w:rsidP="009D569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1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Отработка навыков </w:t>
            </w:r>
            <w:proofErr w:type="spellStart"/>
            <w:r w:rsidRPr="002021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выполения</w:t>
            </w:r>
            <w:proofErr w:type="spellEnd"/>
            <w:r w:rsidRPr="002021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танцевальных шагов «</w:t>
            </w:r>
            <w:proofErr w:type="spellStart"/>
            <w:r w:rsidRPr="002021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ковырялочка</w:t>
            </w:r>
            <w:proofErr w:type="spellEnd"/>
            <w:r w:rsidRPr="002021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69B" w:rsidRPr="00C81A11" w:rsidTr="002C25D4">
        <w:trPr>
          <w:trHeight w:val="8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2021A6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21A6">
              <w:rPr>
                <w:rFonts w:ascii="Times New Roman" w:hAnsi="Times New Roman" w:cs="Times New Roman"/>
                <w:sz w:val="24"/>
                <w:szCs w:val="24"/>
              </w:rPr>
              <w:t>Танцевальные</w:t>
            </w:r>
            <w:proofErr w:type="spellEnd"/>
            <w:r w:rsidRPr="002021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21A6">
              <w:rPr>
                <w:rFonts w:ascii="Times New Roman" w:hAnsi="Times New Roman" w:cs="Times New Roman"/>
                <w:sz w:val="24"/>
                <w:szCs w:val="24"/>
              </w:rPr>
              <w:t>шаги</w:t>
            </w:r>
            <w:proofErr w:type="spellEnd"/>
            <w:r w:rsidRPr="002021A6">
              <w:rPr>
                <w:rFonts w:ascii="Times New Roman" w:hAnsi="Times New Roman" w:cs="Times New Roman"/>
                <w:sz w:val="24"/>
                <w:szCs w:val="24"/>
              </w:rPr>
              <w:t>: «</w:t>
            </w:r>
            <w:proofErr w:type="spellStart"/>
            <w:r w:rsidRPr="002021A6">
              <w:rPr>
                <w:rFonts w:ascii="Times New Roman" w:hAnsi="Times New Roman" w:cs="Times New Roman"/>
                <w:sz w:val="24"/>
                <w:szCs w:val="24"/>
              </w:rPr>
              <w:t>верёвочка</w:t>
            </w:r>
            <w:proofErr w:type="spellEnd"/>
            <w:r w:rsidRPr="002021A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69B" w:rsidRPr="00C81A11" w:rsidTr="002C25D4">
        <w:trPr>
          <w:trHeight w:val="8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90.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2021A6" w:rsidRDefault="002021A6" w:rsidP="009D569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1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Отработка навыков </w:t>
            </w:r>
            <w:proofErr w:type="spellStart"/>
            <w:r w:rsidRPr="002021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выполения</w:t>
            </w:r>
            <w:proofErr w:type="spellEnd"/>
            <w:r w:rsidRPr="002021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танцевальных шагов «верёвочка»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569B" w:rsidRPr="00C81A11" w:rsidRDefault="009D569B" w:rsidP="009D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21A6" w:rsidRPr="00C81A11" w:rsidTr="002C25D4">
        <w:trPr>
          <w:trHeight w:val="8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21A6" w:rsidRPr="00C81A11" w:rsidRDefault="002021A6" w:rsidP="002021A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21A6" w:rsidRPr="002021A6" w:rsidRDefault="002021A6" w:rsidP="002021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1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техники выполнения танцевальных шагов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21A6" w:rsidRPr="00C81A11" w:rsidRDefault="002021A6" w:rsidP="002021A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21A6" w:rsidRPr="00C81A11" w:rsidRDefault="002021A6" w:rsidP="002021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21A6" w:rsidRPr="00C81A11" w:rsidRDefault="002021A6" w:rsidP="002021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21A6" w:rsidRPr="00C81A11" w:rsidRDefault="002021A6" w:rsidP="002021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21A6" w:rsidRPr="00C81A11" w:rsidRDefault="002021A6" w:rsidP="002021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21A6" w:rsidRPr="00C81A11" w:rsidTr="002C25D4">
        <w:trPr>
          <w:trHeight w:val="8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21A6" w:rsidRPr="00C81A11" w:rsidRDefault="002021A6" w:rsidP="002021A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21A6" w:rsidRPr="00C81A11" w:rsidRDefault="002021A6" w:rsidP="002021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21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Музыкально-сценическая игра "Весёлый круг". </w:t>
            </w:r>
            <w:proofErr w:type="spellStart"/>
            <w:r w:rsidRPr="002021A6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proofErr w:type="spellEnd"/>
            <w:r w:rsidRPr="002021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21A6">
              <w:rPr>
                <w:rFonts w:ascii="Times New Roman" w:hAnsi="Times New Roman" w:cs="Times New Roman"/>
                <w:sz w:val="24"/>
                <w:szCs w:val="24"/>
              </w:rPr>
              <w:t>передвижения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21A6" w:rsidRPr="00C81A11" w:rsidRDefault="002021A6" w:rsidP="002021A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21A6" w:rsidRPr="00C81A11" w:rsidRDefault="002021A6" w:rsidP="002021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21A6" w:rsidRPr="00C81A11" w:rsidRDefault="002021A6" w:rsidP="002021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21A6" w:rsidRPr="00C81A11" w:rsidRDefault="002021A6" w:rsidP="002021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21A6" w:rsidRPr="00C81A11" w:rsidRDefault="002021A6" w:rsidP="002021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21A6" w:rsidRPr="00C81A11" w:rsidTr="002C25D4">
        <w:trPr>
          <w:trHeight w:val="8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21A6" w:rsidRPr="00C81A11" w:rsidRDefault="002021A6" w:rsidP="002021A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21A6" w:rsidRPr="00C81A11" w:rsidRDefault="002021A6" w:rsidP="002021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21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Музыкально-сценическая игра "Весёлый круг". </w:t>
            </w:r>
            <w:proofErr w:type="spellStart"/>
            <w:r w:rsidRPr="002021A6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proofErr w:type="spellEnd"/>
            <w:r w:rsidRPr="002021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21A6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proofErr w:type="spellEnd"/>
            <w:r w:rsidRPr="002021A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2021A6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21A6" w:rsidRPr="00C81A11" w:rsidRDefault="002021A6" w:rsidP="002021A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21A6" w:rsidRPr="00C81A11" w:rsidRDefault="002021A6" w:rsidP="002021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21A6" w:rsidRPr="00C81A11" w:rsidRDefault="002021A6" w:rsidP="002021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21A6" w:rsidRPr="00C81A11" w:rsidRDefault="002021A6" w:rsidP="002021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21A6" w:rsidRPr="00C81A11" w:rsidRDefault="002021A6" w:rsidP="002021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21A6" w:rsidRPr="00C81A11" w:rsidTr="002C25D4">
        <w:trPr>
          <w:trHeight w:val="8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21A6" w:rsidRPr="00C81A11" w:rsidRDefault="002021A6" w:rsidP="002021A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21A6" w:rsidRPr="002021A6" w:rsidRDefault="002021A6" w:rsidP="002021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1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Бег, сочетаемый с круговыми движениями руками («стрекоза»)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21A6" w:rsidRPr="00C81A11" w:rsidRDefault="002021A6" w:rsidP="002021A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21A6" w:rsidRPr="00C81A11" w:rsidRDefault="002021A6" w:rsidP="002021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21A6" w:rsidRPr="00C81A11" w:rsidRDefault="002021A6" w:rsidP="002021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21A6" w:rsidRPr="00C81A11" w:rsidRDefault="002021A6" w:rsidP="002021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21A6" w:rsidRPr="00C81A11" w:rsidRDefault="002021A6" w:rsidP="002021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21A6" w:rsidRPr="00C81A11" w:rsidTr="002C25D4">
        <w:trPr>
          <w:trHeight w:val="8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21A6" w:rsidRPr="00C81A11" w:rsidRDefault="002021A6" w:rsidP="002021A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21A6" w:rsidRPr="002021A6" w:rsidRDefault="002021A6" w:rsidP="002021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1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Отработка навыков бега, сочетаемого с круговыми движениями руками («стрекоза»)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21A6" w:rsidRPr="00C81A11" w:rsidRDefault="002021A6" w:rsidP="002021A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21A6" w:rsidRPr="00C81A11" w:rsidRDefault="002021A6" w:rsidP="002021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21A6" w:rsidRPr="00C81A11" w:rsidRDefault="002021A6" w:rsidP="002021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21A6" w:rsidRPr="00C81A11" w:rsidRDefault="002021A6" w:rsidP="002021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21A6" w:rsidRPr="00C81A11" w:rsidRDefault="002021A6" w:rsidP="002021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21A6" w:rsidRPr="00C81A11" w:rsidTr="002C25D4">
        <w:trPr>
          <w:trHeight w:val="8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21A6" w:rsidRPr="00C81A11" w:rsidRDefault="002021A6" w:rsidP="002021A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21A6" w:rsidRPr="002021A6" w:rsidRDefault="002021A6" w:rsidP="002021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1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навыков выполнения упражнений для развития координации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21A6" w:rsidRPr="00C81A11" w:rsidRDefault="002021A6" w:rsidP="002021A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21A6" w:rsidRPr="00C81A11" w:rsidRDefault="002021A6" w:rsidP="002021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21A6" w:rsidRPr="00C81A11" w:rsidRDefault="002021A6" w:rsidP="002021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21A6" w:rsidRPr="00C81A11" w:rsidRDefault="002021A6" w:rsidP="002021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21A6" w:rsidRPr="00C81A11" w:rsidRDefault="002021A6" w:rsidP="002021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21A6" w:rsidRPr="00C81A11" w:rsidTr="002C25D4">
        <w:trPr>
          <w:trHeight w:val="8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21A6" w:rsidRPr="00C81A11" w:rsidRDefault="002021A6" w:rsidP="002021A6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21A6" w:rsidRPr="00C81A11" w:rsidRDefault="002021A6" w:rsidP="002021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21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Музыкально-сценические и подвижные игры: "Бабочка". </w:t>
            </w:r>
            <w:proofErr w:type="spellStart"/>
            <w:r w:rsidRPr="002021A6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proofErr w:type="spellEnd"/>
            <w:r w:rsidRPr="002021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21A6">
              <w:rPr>
                <w:rFonts w:ascii="Times New Roman" w:hAnsi="Times New Roman" w:cs="Times New Roman"/>
                <w:sz w:val="24"/>
                <w:szCs w:val="24"/>
              </w:rPr>
              <w:t>передвижения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21A6" w:rsidRPr="00C81A11" w:rsidRDefault="002021A6" w:rsidP="002021A6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21A6" w:rsidRPr="00C81A11" w:rsidRDefault="002021A6" w:rsidP="002021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21A6" w:rsidRPr="00C81A11" w:rsidRDefault="002021A6" w:rsidP="002021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21A6" w:rsidRPr="00C81A11" w:rsidRDefault="002021A6" w:rsidP="002021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21A6" w:rsidRPr="00C81A11" w:rsidRDefault="002021A6" w:rsidP="002021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21A6" w:rsidRPr="00C81A11" w:rsidTr="002C25D4">
        <w:trPr>
          <w:trHeight w:val="8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21A6" w:rsidRPr="00C81A11" w:rsidRDefault="002021A6" w:rsidP="002021A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21A6" w:rsidRPr="00C81A11" w:rsidRDefault="002021A6" w:rsidP="002021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21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Музыкально-сценические и подвижные игры: "Бабочка". </w:t>
            </w:r>
            <w:proofErr w:type="spellStart"/>
            <w:r w:rsidRPr="002021A6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proofErr w:type="spellEnd"/>
            <w:r w:rsidRPr="002021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21A6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proofErr w:type="spellEnd"/>
            <w:r w:rsidRPr="002021A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2021A6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21A6" w:rsidRPr="00C81A11" w:rsidRDefault="002021A6" w:rsidP="002021A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21A6" w:rsidRPr="00C81A11" w:rsidRDefault="002021A6" w:rsidP="002021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21A6" w:rsidRPr="00C81A11" w:rsidRDefault="002021A6" w:rsidP="002021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21A6" w:rsidRPr="00C81A11" w:rsidRDefault="002021A6" w:rsidP="002021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21A6" w:rsidRPr="00C81A11" w:rsidRDefault="002021A6" w:rsidP="002021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21A6" w:rsidRPr="00C81A11" w:rsidTr="002C25D4">
        <w:trPr>
          <w:trHeight w:val="8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21A6" w:rsidRPr="00C81A11" w:rsidRDefault="002021A6" w:rsidP="002021A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21A6" w:rsidRPr="00C81A11" w:rsidRDefault="002021A6" w:rsidP="002021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21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Обобщающий урок по итогам 1 класса. </w:t>
            </w:r>
            <w:proofErr w:type="spellStart"/>
            <w:r w:rsidRPr="002021A6">
              <w:rPr>
                <w:rFonts w:ascii="Times New Roman" w:hAnsi="Times New Roman" w:cs="Times New Roman"/>
                <w:sz w:val="24"/>
                <w:szCs w:val="24"/>
              </w:rPr>
              <w:t>Контрольные</w:t>
            </w:r>
            <w:proofErr w:type="spellEnd"/>
            <w:r w:rsidRPr="002021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21A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21A6" w:rsidRPr="00C81A11" w:rsidRDefault="002021A6" w:rsidP="002021A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8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21A6" w:rsidRPr="00C81A11" w:rsidRDefault="002021A6" w:rsidP="002021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21A6" w:rsidRPr="00C81A11" w:rsidRDefault="002021A6" w:rsidP="002021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21A6" w:rsidRPr="00C81A11" w:rsidRDefault="002021A6" w:rsidP="002021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21A6" w:rsidRPr="00C81A11" w:rsidRDefault="002021A6" w:rsidP="002021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21A6" w:rsidRPr="002021A6" w:rsidTr="00AC20A0">
        <w:trPr>
          <w:trHeight w:val="835"/>
        </w:trPr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21A6" w:rsidRPr="002021A6" w:rsidRDefault="002021A6" w:rsidP="002021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1A1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21A6" w:rsidRDefault="002021A6" w:rsidP="002021A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6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21A6" w:rsidRPr="002021A6" w:rsidRDefault="002021A6" w:rsidP="002021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</w:t>
            </w:r>
          </w:p>
        </w:tc>
      </w:tr>
    </w:tbl>
    <w:p w:rsidR="00BA50BE" w:rsidRPr="002021A6" w:rsidRDefault="00BA50BE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BA50BE" w:rsidRDefault="00BA50BE">
      <w:pPr>
        <w:sectPr w:rsidR="00BA50BE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  <w:bookmarkStart w:id="0" w:name="_GoBack"/>
    </w:p>
    <w:bookmarkEnd w:id="0"/>
    <w:p w:rsidR="00C81A11" w:rsidRPr="00C81A11" w:rsidRDefault="00C81A11">
      <w:pPr>
        <w:rPr>
          <w:lang w:val="ru-RU"/>
        </w:rPr>
      </w:pPr>
    </w:p>
    <w:sectPr w:rsidR="00C81A11" w:rsidRPr="00C81A11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021A6"/>
    <w:rsid w:val="0029639D"/>
    <w:rsid w:val="002C25D4"/>
    <w:rsid w:val="00326F90"/>
    <w:rsid w:val="009D569B"/>
    <w:rsid w:val="00AA1D8D"/>
    <w:rsid w:val="00B47730"/>
    <w:rsid w:val="00BA50BE"/>
    <w:rsid w:val="00C602E4"/>
    <w:rsid w:val="00C81A11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536B0FA4-0CC3-489F-B276-5911CA726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ACD429C-EC7E-4FB6-B23B-0C644F09B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31</Pages>
  <Words>7747</Words>
  <Characters>44162</Characters>
  <Application>Microsoft Office Word</Application>
  <DocSecurity>0</DocSecurity>
  <Lines>368</Lines>
  <Paragraphs>103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51806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Тома</cp:lastModifiedBy>
  <cp:revision>4</cp:revision>
  <dcterms:created xsi:type="dcterms:W3CDTF">2013-12-23T23:15:00Z</dcterms:created>
  <dcterms:modified xsi:type="dcterms:W3CDTF">2022-08-07T05:40:00Z</dcterms:modified>
  <cp:category/>
</cp:coreProperties>
</file>